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spacing w:before="49"/>
        <w:ind w:left="1148" w:right="0" w:firstLine="0"/>
        <w:jc w:val="left"/>
        <w:rPr>
          <w:b/>
          <w:sz w:val="28"/>
        </w:rPr>
      </w:pPr>
      <w:bookmarkStart w:id="0" w:name="_GoBack"/>
      <w:bookmarkEnd w:id="0"/>
      <w:r>
        <w:rPr>
          <w:rFonts w:hint="eastAsia"/>
          <w:b/>
          <w:sz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12674600</wp:posOffset>
            </wp:positionH>
            <wp:positionV relativeFrom="topMargin">
              <wp:posOffset>12217400</wp:posOffset>
            </wp:positionV>
            <wp:extent cx="495300" cy="457200"/>
            <wp:effectExtent l="0" t="0" r="0" b="0"/>
            <wp:wrapNone/>
            <wp:docPr id="100146" name="图片 100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6" name="图片 10014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8"/>
          <w:lang w:val="en-US" w:eastAsia="zh-CN"/>
        </w:rPr>
        <w:t>广州</w:t>
      </w:r>
      <w:r>
        <w:rPr>
          <w:b/>
          <w:sz w:val="28"/>
        </w:rPr>
        <w:t xml:space="preserve">黄冈中学 </w:t>
      </w:r>
      <w:r>
        <w:rPr>
          <w:rFonts w:ascii="Times New Roman" w:eastAsia="Times New Roman"/>
          <w:b/>
          <w:sz w:val="28"/>
        </w:rPr>
        <w:t xml:space="preserve">2019-2020 </w:t>
      </w:r>
      <w:r>
        <w:rPr>
          <w:b/>
          <w:sz w:val="28"/>
        </w:rPr>
        <w:t>学年下学期九年级第一次月考物理试卷</w:t>
      </w:r>
    </w:p>
    <w:p>
      <w:pPr>
        <w:pStyle w:val="2"/>
        <w:tabs>
          <w:tab w:val="left" w:pos="1925"/>
          <w:tab w:val="left" w:pos="3661"/>
        </w:tabs>
        <w:spacing w:before="52"/>
        <w:ind w:left="351"/>
        <w:jc w:val="center"/>
        <w:rPr>
          <w:rFonts w:ascii="Times New Roman" w:eastAsia="Times New Roman"/>
        </w:rPr>
      </w:pPr>
      <w:r>
        <w:t>姓名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；班级</w:t>
      </w:r>
      <w:r>
        <w:rPr>
          <w:rFonts w:ascii="Times New Roman" w:eastAsia="Times New Roman"/>
          <w:w w:val="99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spacing w:before="69"/>
        <w:ind w:left="100" w:right="0" w:firstLine="0"/>
        <w:jc w:val="left"/>
        <w:rPr>
          <w:sz w:val="21"/>
        </w:rPr>
      </w:pPr>
      <w:r>
        <w:rPr>
          <w:b/>
          <w:sz w:val="21"/>
        </w:rPr>
        <w:t>一、选择题</w:t>
      </w:r>
      <w:r>
        <w:rPr>
          <w:sz w:val="21"/>
        </w:rPr>
        <w:t xml:space="preserve">（每小题 </w:t>
      </w:r>
      <w:r>
        <w:rPr>
          <w:rFonts w:ascii="Times New Roman" w:eastAsia="Times New Roman"/>
          <w:sz w:val="21"/>
        </w:rPr>
        <w:t xml:space="preserve">3 </w:t>
      </w:r>
      <w:r>
        <w:rPr>
          <w:sz w:val="21"/>
        </w:rPr>
        <w:t>分）</w:t>
      </w:r>
    </w:p>
    <w:p>
      <w:pPr>
        <w:pStyle w:val="8"/>
        <w:numPr>
          <w:ilvl w:val="0"/>
          <w:numId w:val="1"/>
        </w:numPr>
        <w:tabs>
          <w:tab w:val="left" w:pos="259"/>
          <w:tab w:val="left" w:pos="9462"/>
        </w:tabs>
        <w:spacing w:before="108" w:after="0" w:line="417" w:lineRule="auto"/>
        <w:ind w:left="520" w:right="1396" w:hanging="420"/>
        <w:jc w:val="left"/>
        <w:rPr>
          <w:sz w:val="21"/>
        </w:rPr>
      </w:pPr>
      <w:r>
        <w:rPr>
          <w:sz w:val="21"/>
        </w:rPr>
        <w:t>学习了分子动理论之后</w:t>
      </w:r>
      <w:r>
        <w:rPr>
          <w:rFonts w:ascii="Times New Roman" w:hAnsi="Times New Roman" w:eastAsia="Times New Roman"/>
          <w:sz w:val="21"/>
        </w:rPr>
        <w:t>,</w:t>
      </w:r>
      <w:r>
        <w:rPr>
          <w:sz w:val="21"/>
        </w:rPr>
        <w:t>小明总结了很多生活中与分子动理论有关的现象</w:t>
      </w:r>
      <w:r>
        <w:rPr>
          <w:rFonts w:ascii="Times New Roman" w:hAnsi="Times New Roman" w:eastAsia="Times New Roman"/>
          <w:sz w:val="21"/>
        </w:rPr>
        <w:t>,</w:t>
      </w:r>
      <w:r>
        <w:rPr>
          <w:sz w:val="21"/>
        </w:rPr>
        <w:t>下列总结中不正确的是</w:t>
      </w:r>
      <w:r>
        <w:rPr>
          <w:rFonts w:ascii="Times New Roman" w:hAnsi="Times New Roman" w:eastAsia="Times New Roman"/>
          <w:sz w:val="21"/>
        </w:rPr>
        <w:t>(</w:t>
      </w:r>
      <w:r>
        <w:rPr>
          <w:rFonts w:ascii="Times New Roman" w:hAnsi="Times New Roman" w:eastAsia="Times New Roman"/>
          <w:sz w:val="21"/>
        </w:rPr>
        <w:tab/>
      </w:r>
      <w:r>
        <w:rPr>
          <w:rFonts w:ascii="Times New Roman" w:hAnsi="Times New Roman" w:eastAsia="Times New Roman"/>
          <w:spacing w:val="-18"/>
          <w:sz w:val="21"/>
        </w:rPr>
        <w:t xml:space="preserve">) </w:t>
      </w:r>
      <w:r>
        <w:rPr>
          <w:rFonts w:ascii="Times New Roman" w:hAnsi="Times New Roman" w:eastAsia="Times New Roman"/>
          <w:sz w:val="21"/>
        </w:rPr>
        <w:t>A</w:t>
      </w:r>
      <w:r>
        <w:rPr>
          <w:rFonts w:ascii="Times New Roman" w:hAnsi="Times New Roman" w:eastAsia="Times New Roman"/>
          <w:i/>
          <w:sz w:val="21"/>
        </w:rPr>
        <w:t>.</w:t>
      </w:r>
      <w:r>
        <w:rPr>
          <w:rFonts w:ascii="Times New Roman" w:hAnsi="Times New Roman" w:eastAsia="Times New Roman"/>
          <w:sz w:val="21"/>
        </w:rPr>
        <w:t>“</w:t>
      </w:r>
      <w:r>
        <w:rPr>
          <w:sz w:val="21"/>
        </w:rPr>
        <w:t>花气袭人知骤暖</w:t>
      </w:r>
      <w:r>
        <w:rPr>
          <w:rFonts w:ascii="Times New Roman" w:hAnsi="Times New Roman" w:eastAsia="Times New Roman"/>
          <w:sz w:val="21"/>
        </w:rPr>
        <w:t>”</w:t>
      </w:r>
      <w:r>
        <w:rPr>
          <w:sz w:val="21"/>
        </w:rPr>
        <w:t>说明分子的热运动与温度有关</w:t>
      </w:r>
    </w:p>
    <w:p>
      <w:pPr>
        <w:pStyle w:val="8"/>
        <w:numPr>
          <w:ilvl w:val="1"/>
          <w:numId w:val="1"/>
        </w:numPr>
        <w:tabs>
          <w:tab w:val="left" w:pos="713"/>
        </w:tabs>
        <w:spacing w:before="0" w:after="0" w:line="269" w:lineRule="exact"/>
        <w:ind w:left="712" w:right="0" w:hanging="193"/>
        <w:jc w:val="left"/>
        <w:rPr>
          <w:sz w:val="21"/>
        </w:rPr>
      </w:pPr>
      <w:r>
        <w:rPr>
          <w:sz w:val="21"/>
        </w:rPr>
        <w:t>人造木板黏结剂中的甲醛扩散到空气中造成环境污染</w:t>
      </w:r>
    </w:p>
    <w:p>
      <w:pPr>
        <w:pStyle w:val="3"/>
        <w:spacing w:before="7"/>
        <w:rPr>
          <w:sz w:val="15"/>
        </w:rPr>
      </w:pPr>
    </w:p>
    <w:p>
      <w:pPr>
        <w:pStyle w:val="8"/>
        <w:numPr>
          <w:ilvl w:val="1"/>
          <w:numId w:val="1"/>
        </w:numPr>
        <w:tabs>
          <w:tab w:val="left" w:pos="713"/>
        </w:tabs>
        <w:spacing w:before="0" w:after="0" w:line="417" w:lineRule="auto"/>
        <w:ind w:left="520" w:right="3234" w:firstLine="0"/>
        <w:jc w:val="left"/>
        <w:rPr>
          <w:sz w:val="21"/>
        </w:rPr>
      </w:pPr>
      <w:r>
        <w:rPr>
          <w:w w:val="95"/>
          <w:sz w:val="21"/>
        </w:rPr>
        <w:t>用透明胶带揭下纸上写错的字</w:t>
      </w:r>
      <w:r>
        <w:rPr>
          <w:rFonts w:ascii="Times New Roman" w:hAnsi="Times New Roman" w:eastAsia="Times New Roman"/>
          <w:w w:val="95"/>
          <w:sz w:val="21"/>
        </w:rPr>
        <w:t>,</w:t>
      </w:r>
      <w:r>
        <w:rPr>
          <w:w w:val="95"/>
          <w:sz w:val="21"/>
        </w:rPr>
        <w:t xml:space="preserve">是因为胶带与纸之间有相互作用的引力和斥力 </w:t>
      </w:r>
      <w:r>
        <w:rPr>
          <w:rFonts w:ascii="Times New Roman" w:hAnsi="Times New Roman" w:eastAsia="Times New Roman"/>
          <w:sz w:val="21"/>
        </w:rPr>
        <w:t>D</w:t>
      </w:r>
      <w:r>
        <w:rPr>
          <w:rFonts w:ascii="Times New Roman" w:hAnsi="Times New Roman" w:eastAsia="Times New Roman"/>
          <w:i/>
          <w:sz w:val="21"/>
        </w:rPr>
        <w:t>.</w:t>
      </w:r>
      <w:r>
        <w:rPr>
          <w:rFonts w:ascii="Times New Roman" w:hAnsi="Times New Roman" w:eastAsia="Times New Roman"/>
          <w:sz w:val="21"/>
        </w:rPr>
        <w:t>“</w:t>
      </w:r>
      <w:r>
        <w:rPr>
          <w:sz w:val="21"/>
        </w:rPr>
        <w:t>破镜不能重圆</w:t>
      </w:r>
      <w:r>
        <w:rPr>
          <w:rFonts w:ascii="Times New Roman" w:hAnsi="Times New Roman" w:eastAsia="Times New Roman"/>
          <w:sz w:val="21"/>
        </w:rPr>
        <w:t>”</w:t>
      </w:r>
      <w:r>
        <w:rPr>
          <w:sz w:val="21"/>
        </w:rPr>
        <w:t>是因为分子间的距离太大</w:t>
      </w:r>
      <w:r>
        <w:rPr>
          <w:rFonts w:ascii="Times New Roman" w:hAnsi="Times New Roman" w:eastAsia="Times New Roman"/>
          <w:sz w:val="21"/>
        </w:rPr>
        <w:t>,</w:t>
      </w:r>
      <w:r>
        <w:rPr>
          <w:sz w:val="21"/>
        </w:rPr>
        <w:t>作用力变得十分微弱</w:t>
      </w:r>
    </w:p>
    <w:p>
      <w:pPr>
        <w:pStyle w:val="8"/>
        <w:numPr>
          <w:ilvl w:val="0"/>
          <w:numId w:val="1"/>
        </w:numPr>
        <w:tabs>
          <w:tab w:val="left" w:pos="259"/>
          <w:tab w:val="left" w:pos="7991"/>
        </w:tabs>
        <w:spacing w:before="0" w:after="0" w:line="269" w:lineRule="exact"/>
        <w:ind w:left="258" w:right="0" w:hanging="159"/>
        <w:jc w:val="left"/>
        <w:rPr>
          <w:sz w:val="21"/>
        </w:rPr>
      </w:pPr>
      <w:r>
        <w:rPr>
          <w:sz w:val="21"/>
        </w:rPr>
        <w:t>能源、信息和材料是现代社会发展的三大支柱，下列关于它们的说法中正确的是</w:t>
      </w:r>
      <w:r>
        <w:rPr>
          <w:rFonts w:ascii="Times New Roman" w:eastAsia="Times New Roman"/>
          <w:sz w:val="21"/>
        </w:rPr>
        <w:t>(</w:t>
      </w:r>
      <w:r>
        <w:rPr>
          <w:rFonts w:ascii="Times New Roman" w:eastAsia="Times New Roman"/>
          <w:sz w:val="21"/>
        </w:rPr>
        <w:tab/>
      </w:r>
      <w:r>
        <w:rPr>
          <w:sz w:val="21"/>
        </w:rPr>
        <w:t>）</w:t>
      </w:r>
    </w:p>
    <w:p>
      <w:pPr>
        <w:pStyle w:val="3"/>
        <w:spacing w:before="6"/>
        <w:rPr>
          <w:sz w:val="15"/>
        </w:rPr>
      </w:pPr>
    </w:p>
    <w:p>
      <w:pPr>
        <w:pStyle w:val="8"/>
        <w:numPr>
          <w:ilvl w:val="0"/>
          <w:numId w:val="2"/>
        </w:numPr>
        <w:tabs>
          <w:tab w:val="left" w:pos="357"/>
        </w:tabs>
        <w:spacing w:before="1" w:after="0" w:line="240" w:lineRule="auto"/>
        <w:ind w:left="356" w:right="0" w:hanging="257"/>
        <w:jc w:val="left"/>
        <w:rPr>
          <w:sz w:val="21"/>
        </w:rPr>
      </w:pPr>
      <w:r>
        <w:rPr>
          <w:sz w:val="21"/>
        </w:rPr>
        <w:t>煤、石油、天然气、太阳能都属于不可再生能源</w:t>
      </w:r>
    </w:p>
    <w:p>
      <w:pPr>
        <w:pStyle w:val="3"/>
        <w:spacing w:before="6"/>
        <w:rPr>
          <w:sz w:val="15"/>
        </w:rPr>
      </w:pPr>
    </w:p>
    <w:p>
      <w:pPr>
        <w:pStyle w:val="8"/>
        <w:numPr>
          <w:ilvl w:val="0"/>
          <w:numId w:val="2"/>
        </w:numPr>
        <w:tabs>
          <w:tab w:val="left" w:pos="345"/>
        </w:tabs>
        <w:spacing w:before="0" w:after="0" w:line="240" w:lineRule="auto"/>
        <w:ind w:left="344" w:right="0" w:hanging="245"/>
        <w:jc w:val="left"/>
        <w:rPr>
          <w:sz w:val="21"/>
        </w:rPr>
      </w:pPr>
      <w:r>
        <w:rPr>
          <w:sz w:val="21"/>
        </w:rPr>
        <w:t>“北斗”卫星导航是利用超声波进行定位和导航的</w:t>
      </w:r>
    </w:p>
    <w:p>
      <w:pPr>
        <w:pStyle w:val="3"/>
        <w:spacing w:before="7"/>
        <w:rPr>
          <w:sz w:val="15"/>
        </w:rPr>
      </w:pPr>
    </w:p>
    <w:p>
      <w:pPr>
        <w:pStyle w:val="8"/>
        <w:numPr>
          <w:ilvl w:val="0"/>
          <w:numId w:val="2"/>
        </w:numPr>
        <w:tabs>
          <w:tab w:val="left" w:pos="345"/>
        </w:tabs>
        <w:spacing w:before="0" w:after="0" w:line="240" w:lineRule="auto"/>
        <w:ind w:left="344" w:right="0" w:hanging="245"/>
        <w:jc w:val="left"/>
        <w:rPr>
          <w:sz w:val="21"/>
        </w:rPr>
      </w:pPr>
      <w:r>
        <w:rPr>
          <w:sz w:val="21"/>
        </w:rPr>
        <w:t>超导材料不能应用于制作远距离输电导线</w:t>
      </w:r>
    </w:p>
    <w:p>
      <w:pPr>
        <w:pStyle w:val="3"/>
        <w:spacing w:before="7"/>
        <w:rPr>
          <w:sz w:val="15"/>
        </w:rPr>
      </w:pPr>
    </w:p>
    <w:p>
      <w:pPr>
        <w:pStyle w:val="8"/>
        <w:numPr>
          <w:ilvl w:val="0"/>
          <w:numId w:val="2"/>
        </w:numPr>
        <w:tabs>
          <w:tab w:val="left" w:pos="357"/>
        </w:tabs>
        <w:spacing w:before="0" w:after="0" w:line="240" w:lineRule="auto"/>
        <w:ind w:left="356" w:right="0" w:hanging="257"/>
        <w:jc w:val="left"/>
        <w:rPr>
          <w:sz w:val="21"/>
        </w:rPr>
      </w:pPr>
      <w:r>
        <w:rPr>
          <w:sz w:val="21"/>
        </w:rPr>
        <w:t>二极管、三极管使用了硅、锗等半导体材料</w:t>
      </w:r>
    </w:p>
    <w:p>
      <w:pPr>
        <w:pStyle w:val="3"/>
        <w:spacing w:before="6"/>
        <w:rPr>
          <w:sz w:val="15"/>
        </w:rPr>
      </w:pPr>
    </w:p>
    <w:p>
      <w:pPr>
        <w:pStyle w:val="8"/>
        <w:numPr>
          <w:ilvl w:val="0"/>
          <w:numId w:val="1"/>
        </w:numPr>
        <w:tabs>
          <w:tab w:val="left" w:pos="362"/>
          <w:tab w:val="left" w:pos="2163"/>
        </w:tabs>
        <w:spacing w:before="1" w:after="0" w:line="417" w:lineRule="auto"/>
        <w:ind w:left="100" w:right="416" w:firstLine="0"/>
        <w:jc w:val="left"/>
        <w:rPr>
          <w:rFonts w:ascii="Times New Roman" w:eastAsia="Times New Roman"/>
          <w:sz w:val="21"/>
        </w:rPr>
      </w:pPr>
      <w:r>
        <w:rPr>
          <w:rFonts w:hint="eastAsia" w:ascii="宋体" w:hAnsi="宋体" w:eastAsia="宋体" w:cs="宋体"/>
          <w:b w:val="0"/>
          <w:bCs w:val="0"/>
          <w:w w:val="95"/>
          <w:sz w:val="21"/>
        </w:rPr>
        <w:t>如图所示,向两支同样的试管中注入质量相等的甲</w:t>
      </w:r>
      <w:r>
        <w:rPr>
          <w:rFonts w:hint="eastAsia" w:ascii="宋体" w:hAnsi="宋体" w:eastAsia="宋体" w:cs="宋体"/>
          <w:b w:val="0"/>
          <w:bCs w:val="0"/>
          <w:spacing w:val="-46"/>
          <w:w w:val="95"/>
          <w:sz w:val="21"/>
        </w:rPr>
        <w:t>、</w:t>
      </w:r>
      <w:r>
        <w:rPr>
          <w:rFonts w:hint="eastAsia" w:ascii="宋体" w:hAnsi="宋体" w:eastAsia="宋体" w:cs="宋体"/>
          <w:b w:val="0"/>
          <w:bCs w:val="0"/>
          <w:w w:val="95"/>
          <w:sz w:val="21"/>
        </w:rPr>
        <w:t>乙两种液体,发现液面在同一水平线上,比较甲</w:t>
      </w:r>
      <w:r>
        <w:rPr>
          <w:rFonts w:hint="eastAsia" w:ascii="宋体" w:hAnsi="宋体" w:eastAsia="宋体" w:cs="宋体"/>
          <w:b w:val="0"/>
          <w:bCs w:val="0"/>
          <w:spacing w:val="-44"/>
          <w:w w:val="95"/>
          <w:sz w:val="21"/>
        </w:rPr>
        <w:t>、</w:t>
      </w:r>
      <w:r>
        <w:rPr>
          <w:rFonts w:hint="eastAsia" w:ascii="宋体" w:hAnsi="宋体" w:eastAsia="宋体" w:cs="宋体"/>
          <w:b w:val="0"/>
          <w:bCs w:val="0"/>
          <w:w w:val="95"/>
          <w:sz w:val="21"/>
        </w:rPr>
        <w:t>乙两种液体对</w:t>
      </w:r>
    </w:p>
    <w:p>
      <w:pPr>
        <w:pStyle w:val="8"/>
        <w:numPr>
          <w:ilvl w:val="0"/>
          <w:numId w:val="0"/>
        </w:numPr>
        <w:tabs>
          <w:tab w:val="left" w:pos="362"/>
          <w:tab w:val="left" w:pos="2163"/>
        </w:tabs>
        <w:spacing w:before="1" w:after="0" w:line="417" w:lineRule="auto"/>
        <w:ind w:left="100" w:leftChars="0" w:right="416" w:rightChars="0"/>
        <w:jc w:val="left"/>
        <w:rPr>
          <w:rFonts w:ascii="Times New Roman" w:eastAsia="Times New Roman"/>
          <w:sz w:val="21"/>
        </w:rPr>
      </w:pPr>
      <w:r>
        <w:rPr>
          <w:rFonts w:hint="eastAsia" w:ascii="宋体" w:hAnsi="宋体" w:eastAsia="宋体" w:cs="宋体"/>
          <w:b w:val="0"/>
          <w:bCs w:val="0"/>
          <w:sz w:val="21"/>
        </w:rPr>
        <w:t>试管底部的压强</w:t>
      </w:r>
      <w:r>
        <w:rPr>
          <w:spacing w:val="-2"/>
          <w:sz w:val="21"/>
        </w:rPr>
        <w:t xml:space="preserve"> </w:t>
      </w:r>
      <w:r>
        <w:rPr>
          <w:rFonts w:ascii="Times New Roman" w:eastAsia="Times New Roman"/>
          <w:sz w:val="21"/>
        </w:rPr>
        <w:t>(</w:t>
      </w:r>
      <w:r>
        <w:rPr>
          <w:rFonts w:ascii="Times New Roman" w:eastAsia="Times New Roman"/>
          <w:sz w:val="21"/>
        </w:rPr>
        <w:tab/>
      </w:r>
      <w:r>
        <w:rPr>
          <w:rFonts w:ascii="Times New Roman" w:eastAsia="Times New Roman"/>
          <w:sz w:val="21"/>
        </w:rPr>
        <w:t>)</w:t>
      </w:r>
      <w:r>
        <w:rPr>
          <w:rFonts w:hint="eastAsia" w:ascii="宋体" w:hAnsi="宋体" w:eastAsia="宋体" w:cs="宋体"/>
          <w:b w:val="0"/>
          <w:bCs w:val="0"/>
          <w:w w:val="95"/>
          <w:sz w:val="21"/>
        </w:rPr>
        <w:t xml:space="preserve"> </w:t>
      </w:r>
    </w:p>
    <w:p>
      <w:pPr>
        <w:pStyle w:val="8"/>
        <w:numPr>
          <w:ilvl w:val="0"/>
          <w:numId w:val="0"/>
        </w:numPr>
        <w:tabs>
          <w:tab w:val="left" w:pos="362"/>
          <w:tab w:val="left" w:pos="2163"/>
        </w:tabs>
        <w:spacing w:before="1" w:after="0" w:line="417" w:lineRule="auto"/>
        <w:ind w:left="100" w:leftChars="0" w:right="416" w:rightChars="0"/>
        <w:jc w:val="left"/>
        <w:rPr>
          <w:rFonts w:ascii="Times New Roman" w:eastAsia="Times New Roman"/>
        </w:rPr>
      </w:pPr>
      <w:r>
        <w:rPr>
          <w:rFonts w:hint="eastAsia" w:ascii="宋体" w:hAnsi="宋体" w:eastAsia="宋体" w:cs="宋体"/>
          <w:b w:val="0"/>
          <w:bCs w:val="0"/>
          <w:w w:val="95"/>
          <w:sz w:val="21"/>
        </w:rPr>
        <w:t xml:space="preserve">   </w:t>
      </w:r>
      <w:r>
        <w:drawing>
          <wp:inline distT="0" distB="0" distL="114300" distR="114300">
            <wp:extent cx="1257300" cy="1171575"/>
            <wp:effectExtent l="0" t="0" r="0" b="9525"/>
            <wp:docPr id="11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tabs>
          <w:tab w:val="left" w:pos="1352"/>
        </w:tabs>
        <w:spacing w:line="269" w:lineRule="exact"/>
        <w:ind w:left="100"/>
      </w:pPr>
      <w:r>
        <w:rPr>
          <w:rFonts w:ascii="Times New Roman" w:eastAsia="Times New Roman"/>
        </w:rPr>
        <w:t>A.</w:t>
      </w:r>
      <w:r>
        <w:rPr>
          <w:rFonts w:ascii="Times New Roman" w:eastAsia="Times New Roman"/>
          <w:spacing w:val="52"/>
        </w:rPr>
        <w:t xml:space="preserve"> </w:t>
      </w:r>
      <w:r>
        <w:t>一样大</w:t>
      </w:r>
      <w:r>
        <w:tab/>
      </w:r>
      <w:r>
        <w:rPr>
          <w:rFonts w:ascii="Times New Roman" w:eastAsia="Times New Roman"/>
        </w:rPr>
        <w:t>B.</w:t>
      </w:r>
      <w:r>
        <w:rPr>
          <w:rFonts w:ascii="Times New Roman" w:eastAsia="Times New Roman"/>
          <w:spacing w:val="1"/>
        </w:rPr>
        <w:t xml:space="preserve"> </w:t>
      </w:r>
      <w:r>
        <w:t>甲大</w:t>
      </w:r>
    </w:p>
    <w:p>
      <w:pPr>
        <w:pStyle w:val="3"/>
        <w:spacing w:before="6"/>
        <w:rPr>
          <w:sz w:val="15"/>
        </w:rPr>
      </w:pPr>
    </w:p>
    <w:p>
      <w:pPr>
        <w:pStyle w:val="3"/>
        <w:tabs>
          <w:tab w:val="left" w:pos="1340"/>
        </w:tabs>
        <w:ind w:left="100"/>
      </w:pPr>
      <w:r>
        <w:rPr>
          <w:rFonts w:ascii="Times New Roman" w:eastAsia="Times New Roman"/>
        </w:rPr>
        <w:t>C.</w:t>
      </w:r>
      <w:r>
        <w:rPr>
          <w:rFonts w:ascii="Times New Roman" w:eastAsia="Times New Roman"/>
          <w:spacing w:val="51"/>
        </w:rPr>
        <w:t xml:space="preserve"> </w:t>
      </w:r>
      <w:r>
        <w:t>乙大</w:t>
      </w:r>
      <w:r>
        <w:tab/>
      </w:r>
      <w:r>
        <w:rPr>
          <w:rFonts w:ascii="Times New Roman" w:eastAsia="Times New Roman"/>
        </w:rPr>
        <w:t>D.</w:t>
      </w:r>
      <w:r>
        <w:rPr>
          <w:rFonts w:ascii="Times New Roman" w:eastAsia="Times New Roman"/>
          <w:spacing w:val="1"/>
        </w:rPr>
        <w:t xml:space="preserve"> </w:t>
      </w:r>
      <w:r>
        <w:t>无法确定</w:t>
      </w:r>
    </w:p>
    <w:p>
      <w:pPr>
        <w:pStyle w:val="3"/>
        <w:spacing w:before="7"/>
        <w:rPr>
          <w:sz w:val="15"/>
        </w:rPr>
      </w:pPr>
    </w:p>
    <w:p>
      <w:pPr>
        <w:pStyle w:val="8"/>
        <w:numPr>
          <w:ilvl w:val="0"/>
          <w:numId w:val="1"/>
        </w:numPr>
        <w:tabs>
          <w:tab w:val="left" w:pos="259"/>
          <w:tab w:val="left" w:pos="5029"/>
          <w:tab w:val="left" w:pos="8463"/>
        </w:tabs>
        <w:spacing w:before="0" w:after="0" w:line="417" w:lineRule="auto"/>
        <w:ind w:left="100" w:right="2394" w:firstLine="0"/>
        <w:jc w:val="left"/>
        <w:rPr>
          <w:sz w:val="21"/>
        </w:rPr>
      </w:pPr>
      <w:r>
        <w:rPr>
          <w:sz w:val="21"/>
        </w:rPr>
        <w:t>现有三个轻质小球</w:t>
      </w:r>
      <w:r>
        <w:rPr>
          <w:rFonts w:ascii="Times New Roman" w:eastAsia="Times New Roman"/>
          <w:sz w:val="21"/>
        </w:rPr>
        <w:t>,</w:t>
      </w:r>
      <w:r>
        <w:rPr>
          <w:sz w:val="21"/>
        </w:rPr>
        <w:t>发现其中任意两个小球相互靠近</w:t>
      </w:r>
      <w:r>
        <w:rPr>
          <w:rFonts w:ascii="Times New Roman" w:eastAsia="Times New Roman"/>
          <w:sz w:val="21"/>
        </w:rPr>
        <w:t>(</w:t>
      </w:r>
      <w:r>
        <w:rPr>
          <w:sz w:val="21"/>
        </w:rPr>
        <w:t>未接触</w:t>
      </w:r>
      <w:r>
        <w:rPr>
          <w:rFonts w:ascii="Times New Roman" w:eastAsia="Times New Roman"/>
          <w:sz w:val="21"/>
        </w:rPr>
        <w:t>)</w:t>
      </w:r>
      <w:r>
        <w:rPr>
          <w:sz w:val="21"/>
        </w:rPr>
        <w:t>时都相互吸引</w:t>
      </w:r>
      <w:r>
        <w:rPr>
          <w:rFonts w:ascii="Times New Roman" w:eastAsia="Times New Roman"/>
          <w:sz w:val="21"/>
        </w:rPr>
        <w:t>,</w:t>
      </w:r>
      <w:r>
        <w:rPr>
          <w:sz w:val="21"/>
        </w:rPr>
        <w:t>由此可判</w:t>
      </w:r>
      <w:r>
        <w:rPr>
          <w:spacing w:val="19"/>
          <w:sz w:val="21"/>
        </w:rPr>
        <w:t>断</w:t>
      </w:r>
      <w:r>
        <w:rPr>
          <w:rFonts w:ascii="Times New Roman" w:eastAsia="Times New Roman"/>
          <w:sz w:val="21"/>
        </w:rPr>
        <w:t>(</w:t>
      </w:r>
      <w:r>
        <w:rPr>
          <w:rFonts w:ascii="Times New Roman" w:eastAsia="Times New Roman"/>
          <w:sz w:val="21"/>
        </w:rPr>
        <w:tab/>
      </w:r>
      <w:r>
        <w:rPr>
          <w:rFonts w:ascii="Times New Roman" w:eastAsia="Times New Roman"/>
          <w:spacing w:val="-17"/>
          <w:sz w:val="21"/>
        </w:rPr>
        <w:t xml:space="preserve">) </w:t>
      </w:r>
      <w:r>
        <w:rPr>
          <w:rFonts w:ascii="Times New Roman" w:eastAsia="Times New Roman"/>
          <w:sz w:val="21"/>
        </w:rPr>
        <w:t>A</w:t>
      </w:r>
      <w:r>
        <w:rPr>
          <w:rFonts w:ascii="Times New Roman" w:eastAsia="Times New Roman"/>
          <w:i/>
          <w:sz w:val="21"/>
        </w:rPr>
        <w:t>.</w:t>
      </w:r>
      <w:r>
        <w:rPr>
          <w:sz w:val="21"/>
        </w:rPr>
        <w:t>一个小球带正电</w:t>
      </w:r>
      <w:r>
        <w:rPr>
          <w:rFonts w:ascii="Times New Roman" w:eastAsia="Times New Roman"/>
          <w:sz w:val="21"/>
        </w:rPr>
        <w:t>,</w:t>
      </w:r>
      <w:r>
        <w:rPr>
          <w:sz w:val="21"/>
        </w:rPr>
        <w:t>一个小球带负电</w:t>
      </w:r>
      <w:r>
        <w:rPr>
          <w:rFonts w:ascii="Times New Roman" w:eastAsia="Times New Roman"/>
          <w:sz w:val="21"/>
        </w:rPr>
        <w:t>,</w:t>
      </w:r>
      <w:r>
        <w:rPr>
          <w:sz w:val="21"/>
        </w:rPr>
        <w:t>一个小球不带电</w:t>
      </w:r>
      <w:r>
        <w:rPr>
          <w:sz w:val="21"/>
        </w:rPr>
        <w:tab/>
      </w:r>
      <w:r>
        <w:rPr>
          <w:rFonts w:ascii="Times New Roman" w:eastAsia="Times New Roman"/>
          <w:sz w:val="21"/>
        </w:rPr>
        <w:t>B</w:t>
      </w:r>
      <w:r>
        <w:rPr>
          <w:rFonts w:ascii="Times New Roman" w:eastAsia="Times New Roman"/>
          <w:i/>
          <w:sz w:val="21"/>
        </w:rPr>
        <w:t>.</w:t>
      </w:r>
      <w:r>
        <w:rPr>
          <w:sz w:val="21"/>
        </w:rPr>
        <w:t>两个小球带正电</w:t>
      </w:r>
      <w:r>
        <w:rPr>
          <w:rFonts w:ascii="Times New Roman" w:eastAsia="Times New Roman"/>
          <w:sz w:val="21"/>
        </w:rPr>
        <w:t>,</w:t>
      </w:r>
      <w:r>
        <w:rPr>
          <w:sz w:val="21"/>
        </w:rPr>
        <w:t>一个小球带负电</w:t>
      </w:r>
    </w:p>
    <w:p>
      <w:pPr>
        <w:pStyle w:val="3"/>
        <w:tabs>
          <w:tab w:val="left" w:pos="4230"/>
        </w:tabs>
        <w:spacing w:line="269" w:lineRule="exact"/>
        <w:ind w:left="100"/>
      </w:pPr>
      <w:r>
        <w:rPr>
          <w:rFonts w:ascii="Times New Roman" w:eastAsia="Times New Roman"/>
        </w:rPr>
        <w:t>C</w:t>
      </w:r>
      <w:r>
        <w:rPr>
          <w:rFonts w:ascii="Times New Roman" w:eastAsia="Times New Roman"/>
          <w:i/>
        </w:rPr>
        <w:t>.</w:t>
      </w:r>
      <w:r>
        <w:t>两个小球带负电</w:t>
      </w:r>
      <w:r>
        <w:rPr>
          <w:rFonts w:ascii="Times New Roman" w:eastAsia="Times New Roman"/>
        </w:rPr>
        <w:t>,</w:t>
      </w:r>
      <w:r>
        <w:t>一个小球带正电</w:t>
      </w:r>
      <w:r>
        <w:tab/>
      </w:r>
      <w:r>
        <w:rPr>
          <w:rFonts w:ascii="Times New Roman" w:eastAsia="Times New Roman"/>
        </w:rPr>
        <w:t>D</w:t>
      </w:r>
      <w:r>
        <w:rPr>
          <w:rFonts w:ascii="Times New Roman" w:eastAsia="Times New Roman"/>
          <w:i/>
        </w:rPr>
        <w:t>.</w:t>
      </w:r>
      <w:r>
        <w:t>一个小球带电</w:t>
      </w:r>
      <w:r>
        <w:rPr>
          <w:rFonts w:ascii="Times New Roman" w:eastAsia="Times New Roman"/>
        </w:rPr>
        <w:t>,</w:t>
      </w:r>
      <w:r>
        <w:t>两个小球不带电</w:t>
      </w:r>
    </w:p>
    <w:p>
      <w:pPr>
        <w:pStyle w:val="8"/>
        <w:numPr>
          <w:ilvl w:val="0"/>
          <w:numId w:val="1"/>
        </w:numPr>
        <w:tabs>
          <w:tab w:val="left" w:pos="261"/>
        </w:tabs>
        <w:spacing w:before="153" w:after="0" w:line="240" w:lineRule="auto"/>
        <w:ind w:left="260" w:right="0" w:hanging="161"/>
        <w:jc w:val="left"/>
        <w:rPr>
          <w:sz w:val="21"/>
        </w:rPr>
      </w:pPr>
      <w:r>
        <w:rPr>
          <w:spacing w:val="-16"/>
          <w:sz w:val="21"/>
        </w:rPr>
        <w:t xml:space="preserve">如图 </w:t>
      </w:r>
      <w:r>
        <w:rPr>
          <w:rFonts w:ascii="Times New Roman" w:eastAsia="Times New Roman"/>
          <w:spacing w:val="4"/>
          <w:sz w:val="21"/>
        </w:rPr>
        <w:t>1</w:t>
      </w:r>
      <w:r>
        <w:rPr>
          <w:spacing w:val="1"/>
          <w:sz w:val="21"/>
        </w:rPr>
        <w:t xml:space="preserve">，手机与音叉的位置保持不变．利用手机软件测出音叉发出的声音从 </w:t>
      </w:r>
      <w:r>
        <w:rPr>
          <w:rFonts w:ascii="Times New Roman" w:eastAsia="Times New Roman"/>
          <w:sz w:val="21"/>
        </w:rPr>
        <w:t>30dB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spacing w:val="-16"/>
          <w:sz w:val="21"/>
        </w:rPr>
        <w:t xml:space="preserve">变为 </w:t>
      </w:r>
      <w:r>
        <w:rPr>
          <w:rFonts w:ascii="Times New Roman" w:eastAsia="Times New Roman"/>
          <w:spacing w:val="2"/>
          <w:sz w:val="21"/>
        </w:rPr>
        <w:t>50dB</w:t>
      </w:r>
      <w:r>
        <w:rPr>
          <w:spacing w:val="3"/>
          <w:sz w:val="21"/>
        </w:rPr>
        <w:t>．说明音叉振动的</w:t>
      </w:r>
    </w:p>
    <w:p>
      <w:pPr>
        <w:tabs>
          <w:tab w:val="left" w:pos="903"/>
          <w:tab w:val="left" w:pos="6834"/>
        </w:tabs>
        <w:spacing w:before="120" w:line="277" w:lineRule="exact"/>
        <w:ind w:left="100" w:right="0" w:firstLine="0"/>
        <w:jc w:val="left"/>
        <w:rPr>
          <w:sz w:val="18"/>
        </w:rPr>
      </w:pPr>
      <w:r>
        <w:rPr>
          <w:rFonts w:ascii="Times New Roman" w:eastAsia="Times New Roman"/>
          <w:sz w:val="21"/>
        </w:rPr>
        <w:t>(</w:t>
      </w:r>
      <w:r>
        <w:rPr>
          <w:rFonts w:ascii="Times New Roman" w:eastAsia="Times New Roman"/>
          <w:sz w:val="21"/>
        </w:rPr>
        <w:tab/>
      </w:r>
      <w:r>
        <w:rPr>
          <w:rFonts w:ascii="Times New Roman" w:eastAsia="Times New Roman"/>
          <w:sz w:val="21"/>
        </w:rPr>
        <w:t>)</w:t>
      </w:r>
      <w:r>
        <w:rPr>
          <w:rFonts w:ascii="Times New Roman" w:eastAsia="Times New Roman"/>
          <w:sz w:val="21"/>
        </w:rPr>
        <w:tab/>
      </w:r>
    </w:p>
    <w:p>
      <w:pPr>
        <w:pStyle w:val="3"/>
        <w:tabs>
          <w:tab w:val="left" w:pos="1616"/>
          <w:tab w:val="left" w:pos="3121"/>
          <w:tab w:val="left" w:pos="4520"/>
          <w:tab w:val="left" w:pos="8300"/>
        </w:tabs>
        <w:spacing w:line="350" w:lineRule="exact"/>
        <w:ind w:left="100"/>
        <w:rPr>
          <w:sz w:val="18"/>
        </w:rPr>
      </w:pPr>
      <w:r>
        <w:rPr>
          <w:rFonts w:ascii="Times New Roman" w:eastAsia="Times New Roman"/>
        </w:rPr>
        <w:t>A</w:t>
      </w:r>
      <w:r>
        <w:t>．振幅变大</w:t>
      </w:r>
      <w:r>
        <w:tab/>
      </w:r>
      <w:r>
        <w:rPr>
          <w:rFonts w:ascii="Times New Roman" w:eastAsia="Times New Roman"/>
        </w:rPr>
        <w:t>B</w:t>
      </w:r>
      <w:r>
        <w:t>．振幅变小</w:t>
      </w:r>
      <w:r>
        <w:tab/>
      </w:r>
      <w:r>
        <w:rPr>
          <w:rFonts w:ascii="Times New Roman" w:eastAsia="Times New Roman"/>
        </w:rPr>
        <w:t>C</w:t>
      </w:r>
      <w:r>
        <w:t>．频率变大</w:t>
      </w:r>
      <w:r>
        <w:tab/>
      </w:r>
      <w:r>
        <w:rPr>
          <w:rFonts w:ascii="Times New Roman" w:eastAsia="Times New Roman"/>
        </w:rPr>
        <w:t>D</w:t>
      </w:r>
      <w:r>
        <w:t>．频率变小</w:t>
      </w:r>
      <w:r>
        <w:tab/>
      </w:r>
    </w:p>
    <w:p>
      <w:pPr>
        <w:pStyle w:val="3"/>
        <w:rPr>
          <w:sz w:val="32"/>
        </w:rPr>
      </w:pPr>
      <w:r>
        <w:drawing>
          <wp:inline distT="0" distB="0" distL="114300" distR="114300">
            <wp:extent cx="1962150" cy="1304925"/>
            <wp:effectExtent l="0" t="0" r="0" b="9525"/>
            <wp:docPr id="11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numPr>
          <w:ilvl w:val="0"/>
          <w:numId w:val="0"/>
        </w:numPr>
        <w:tabs>
          <w:tab w:val="left" w:pos="259"/>
          <w:tab w:val="left" w:pos="4719"/>
          <w:tab w:val="left" w:pos="5209"/>
          <w:tab w:val="left" w:pos="7698"/>
        </w:tabs>
        <w:spacing w:before="211" w:after="0" w:line="240" w:lineRule="auto"/>
        <w:ind w:right="0" w:rightChars="0" w:firstLine="210" w:firstLineChars="100"/>
        <w:jc w:val="left"/>
        <w:rPr>
          <w:rFonts w:ascii="Times New Roman" w:eastAsia="Times New Roman"/>
          <w:sz w:val="18"/>
        </w:rPr>
      </w:pPr>
      <w:r>
        <w:rPr>
          <w:rFonts w:hint="eastAsia"/>
          <w:sz w:val="21"/>
          <w:lang w:val="en-US" w:eastAsia="zh-CN"/>
        </w:rPr>
        <w:t>6、</w:t>
      </w:r>
      <w:r>
        <w:rPr>
          <w:sz w:val="21"/>
        </w:rPr>
        <w:t>关于温度、内能、热量</w:t>
      </w:r>
      <w:r>
        <w:rPr>
          <w:rFonts w:ascii="Times New Roman" w:eastAsia="Times New Roman"/>
          <w:sz w:val="21"/>
        </w:rPr>
        <w:t>,</w:t>
      </w:r>
      <w:r>
        <w:rPr>
          <w:sz w:val="21"/>
        </w:rPr>
        <w:t>下列说法中正确的是</w:t>
      </w:r>
      <w:r>
        <w:rPr>
          <w:sz w:val="21"/>
        </w:rPr>
        <w:tab/>
      </w:r>
      <w:r>
        <w:rPr>
          <w:rFonts w:ascii="Times New Roman" w:eastAsia="Times New Roman"/>
          <w:sz w:val="21"/>
        </w:rPr>
        <w:t>(</w:t>
      </w:r>
      <w:r>
        <w:rPr>
          <w:rFonts w:ascii="Times New Roman" w:eastAsia="Times New Roman"/>
          <w:sz w:val="21"/>
        </w:rPr>
        <w:tab/>
      </w:r>
      <w:r>
        <w:rPr>
          <w:rFonts w:ascii="Times New Roman" w:eastAsia="Times New Roman"/>
          <w:sz w:val="21"/>
        </w:rPr>
        <w:t>)</w:t>
      </w:r>
    </w:p>
    <w:p>
      <w:pPr>
        <w:pStyle w:val="3"/>
        <w:tabs>
          <w:tab w:val="left" w:pos="3296"/>
        </w:tabs>
        <w:spacing w:before="177"/>
        <w:ind w:left="100" w:firstLine="210" w:firstLineChars="100"/>
      </w:pPr>
      <w:r>
        <w:rPr>
          <w:rFonts w:ascii="Times New Roman" w:eastAsia="Times New Roman"/>
        </w:rPr>
        <w:t>A</w:t>
      </w:r>
      <w:r>
        <w:rPr>
          <w:rFonts w:ascii="Times New Roman" w:eastAsia="Times New Roman"/>
          <w:i/>
        </w:rPr>
        <w:t>.</w:t>
      </w:r>
      <w:r>
        <w:t>物体温度越高</w:t>
      </w:r>
      <w:r>
        <w:rPr>
          <w:rFonts w:ascii="Times New Roman" w:eastAsia="Times New Roman"/>
        </w:rPr>
        <w:t>,</w:t>
      </w:r>
      <w:r>
        <w:t>含有的热量越多</w:t>
      </w:r>
      <w:r>
        <w:tab/>
      </w:r>
      <w:r>
        <w:rPr>
          <w:rFonts w:ascii="Times New Roman" w:eastAsia="Times New Roman"/>
        </w:rPr>
        <w:t>B</w:t>
      </w:r>
      <w:r>
        <w:rPr>
          <w:rFonts w:ascii="Times New Roman" w:eastAsia="Times New Roman"/>
          <w:i/>
        </w:rPr>
        <w:t>.</w:t>
      </w:r>
      <w:r>
        <w:t>物体运动越快</w:t>
      </w:r>
      <w:r>
        <w:rPr>
          <w:rFonts w:ascii="Times New Roman" w:eastAsia="Times New Roman"/>
        </w:rPr>
        <w:t>,</w:t>
      </w:r>
      <w:r>
        <w:t>内能越大</w:t>
      </w:r>
    </w:p>
    <w:p>
      <w:pPr>
        <w:pStyle w:val="3"/>
        <w:spacing w:before="8"/>
        <w:rPr>
          <w:sz w:val="9"/>
        </w:rPr>
      </w:pPr>
    </w:p>
    <w:p>
      <w:pPr>
        <w:pStyle w:val="3"/>
        <w:tabs>
          <w:tab w:val="left" w:pos="3231"/>
          <w:tab w:val="left" w:pos="7028"/>
        </w:tabs>
        <w:spacing w:before="76" w:line="348" w:lineRule="auto"/>
        <w:ind w:left="100" w:right="3188" w:firstLine="210" w:firstLineChars="100"/>
      </w:pPr>
      <w:r>
        <w:rPr>
          <w:rFonts w:ascii="Times New Roman" w:hAnsi="Times New Roman" w:eastAsia="Times New Roman"/>
        </w:rPr>
        <w:t>C</w:t>
      </w:r>
      <w:r>
        <w:rPr>
          <w:rFonts w:ascii="Times New Roman" w:hAnsi="Times New Roman" w:eastAsia="Times New Roman"/>
          <w:i/>
        </w:rPr>
        <w:t>.</w:t>
      </w:r>
      <w:r>
        <w:t>热传递能改变物体的内能</w:t>
      </w:r>
      <w:r>
        <w:tab/>
      </w:r>
      <w:r>
        <w:rPr>
          <w:rFonts w:ascii="Times New Roman" w:hAnsi="Times New Roman" w:eastAsia="Times New Roman"/>
        </w:rPr>
        <w:t>D</w:t>
      </w:r>
      <w:r>
        <w:rPr>
          <w:rFonts w:ascii="Times New Roman" w:hAnsi="Times New Roman" w:eastAsia="Times New Roman"/>
          <w:i/>
        </w:rPr>
        <w:t>.</w:t>
      </w:r>
      <w:r>
        <w:t>质量相同的</w:t>
      </w:r>
      <w:r>
        <w:rPr>
          <w:spacing w:val="-57"/>
        </w:rPr>
        <w:t xml:space="preserve"> </w:t>
      </w:r>
      <w:r>
        <w:rPr>
          <w:rFonts w:ascii="Times New Roman" w:hAnsi="Times New Roman" w:eastAsia="Times New Roman"/>
        </w:rPr>
        <w:t>0</w:t>
      </w:r>
      <w:r>
        <w:t>℃的冰块与</w:t>
      </w:r>
      <w:r>
        <w:rPr>
          <w:spacing w:val="-59"/>
        </w:rPr>
        <w:t xml:space="preserve"> </w:t>
      </w:r>
      <w:r>
        <w:rPr>
          <w:rFonts w:ascii="Times New Roman" w:hAnsi="Times New Roman" w:eastAsia="Times New Roman"/>
        </w:rPr>
        <w:t>0</w:t>
      </w:r>
      <w:r>
        <w:t>℃的水的内能一样大</w:t>
      </w:r>
      <w:r>
        <w:rPr>
          <w:rFonts w:ascii="Times New Roman" w:hAnsi="Times New Roman" w:eastAsia="Times New Roman"/>
        </w:rPr>
        <w:t>7.</w:t>
      </w:r>
      <w:r>
        <w:t>如图</w:t>
      </w:r>
      <w:r>
        <w:rPr>
          <w:spacing w:val="-55"/>
        </w:rPr>
        <w:t xml:space="preserve"> </w:t>
      </w:r>
      <w:r>
        <w:rPr>
          <w:rFonts w:ascii="Times New Roman" w:hAnsi="Times New Roman" w:eastAsia="Times New Roman"/>
        </w:rPr>
        <w:t>2</w:t>
      </w:r>
      <w:r>
        <w:rPr>
          <w:rFonts w:ascii="Times New Roman" w:hAnsi="Times New Roman" w:eastAsia="Times New Roman"/>
          <w:spacing w:val="-3"/>
        </w:rPr>
        <w:t xml:space="preserve"> </w:t>
      </w:r>
      <w:r>
        <w:t>所示是汽油机工作时做功冲程的示意图</w:t>
      </w:r>
      <w:r>
        <w:rPr>
          <w:rFonts w:ascii="Times New Roman" w:hAnsi="Times New Roman" w:eastAsia="Times New Roman"/>
        </w:rPr>
        <w:t>,</w:t>
      </w:r>
      <w:r>
        <w:t>下列说法中正确的是（</w:t>
      </w:r>
      <w:r>
        <w:tab/>
      </w:r>
      <w:r>
        <w:t>）</w:t>
      </w:r>
    </w:p>
    <w:p>
      <w:pPr>
        <w:pStyle w:val="3"/>
        <w:tabs>
          <w:tab w:val="left" w:pos="3032"/>
        </w:tabs>
        <w:spacing w:line="269" w:lineRule="exact"/>
        <w:ind w:left="100" w:firstLine="210" w:firstLineChars="100"/>
      </w:pPr>
      <w:r>
        <w:rPr>
          <w:rFonts w:ascii="Times New Roman" w:eastAsia="Times New Roman"/>
        </w:rPr>
        <w:t>A</w:t>
      </w:r>
      <w:r>
        <w:rPr>
          <w:rFonts w:ascii="Times New Roman" w:eastAsia="Times New Roman"/>
          <w:i/>
        </w:rPr>
        <w:t>.</w:t>
      </w:r>
      <w:r>
        <w:t>该冲程中活塞往复运动两次</w:t>
      </w:r>
      <w:r>
        <w:tab/>
      </w:r>
    </w:p>
    <w:p>
      <w:pPr>
        <w:pStyle w:val="3"/>
        <w:tabs>
          <w:tab w:val="left" w:pos="3032"/>
        </w:tabs>
        <w:spacing w:line="269" w:lineRule="exact"/>
        <w:ind w:left="100" w:firstLine="210" w:firstLineChars="100"/>
      </w:pPr>
      <w:r>
        <w:rPr>
          <w:rFonts w:ascii="Times New Roman" w:eastAsia="Times New Roman"/>
        </w:rPr>
        <w:t>B</w:t>
      </w:r>
      <w:r>
        <w:rPr>
          <w:rFonts w:ascii="Times New Roman" w:eastAsia="Times New Roman"/>
          <w:i/>
        </w:rPr>
        <w:t>.</w:t>
      </w:r>
      <w:r>
        <w:t>该冲程是机械能转化为内能</w:t>
      </w:r>
    </w:p>
    <w:p>
      <w:pPr>
        <w:pStyle w:val="3"/>
        <w:numPr>
          <w:ilvl w:val="0"/>
          <w:numId w:val="0"/>
        </w:numPr>
        <w:tabs>
          <w:tab w:val="left" w:pos="3020"/>
          <w:tab w:val="left" w:pos="6848"/>
        </w:tabs>
        <w:ind w:right="0" w:rightChars="0" w:firstLine="210" w:firstLineChars="100"/>
      </w:pPr>
      <w:r>
        <w:rPr>
          <w:rFonts w:hint="eastAsia"/>
          <w:lang w:val="en-US" w:eastAsia="zh-CN"/>
        </w:rPr>
        <w:t>C、</w:t>
      </w:r>
      <w:r>
        <w:t>该冲程是内能转化为机械能</w:t>
      </w:r>
      <w:r>
        <w:tab/>
      </w:r>
    </w:p>
    <w:p>
      <w:pPr>
        <w:pStyle w:val="3"/>
        <w:numPr>
          <w:ilvl w:val="0"/>
          <w:numId w:val="0"/>
        </w:numPr>
        <w:tabs>
          <w:tab w:val="left" w:pos="3020"/>
          <w:tab w:val="left" w:pos="6848"/>
        </w:tabs>
        <w:ind w:left="220" w:leftChars="100" w:right="0" w:rightChars="0"/>
      </w:pPr>
      <w:r>
        <w:rPr>
          <w:rFonts w:ascii="Times New Roman" w:eastAsia="Times New Roman"/>
        </w:rPr>
        <w:t>D</w:t>
      </w:r>
      <w:r>
        <w:rPr>
          <w:rFonts w:ascii="Times New Roman" w:eastAsia="Times New Roman"/>
          <w:i/>
        </w:rPr>
        <w:t>.</w:t>
      </w:r>
      <w:r>
        <w:t>随着汽油的燃烧</w:t>
      </w:r>
      <w:r>
        <w:rPr>
          <w:rFonts w:ascii="Times New Roman" w:eastAsia="Times New Roman"/>
        </w:rPr>
        <w:t>,</w:t>
      </w:r>
      <w:r>
        <w:t>汽油的热值会减小</w:t>
      </w:r>
      <w:r>
        <w:tab/>
      </w:r>
    </w:p>
    <w:p>
      <w:pPr>
        <w:pStyle w:val="3"/>
        <w:tabs>
          <w:tab w:val="left" w:pos="3020"/>
          <w:tab w:val="left" w:pos="6848"/>
        </w:tabs>
        <w:ind w:left="100"/>
      </w:pPr>
    </w:p>
    <w:p>
      <w:pPr>
        <w:pStyle w:val="3"/>
        <w:tabs>
          <w:tab w:val="left" w:pos="3020"/>
          <w:tab w:val="left" w:pos="6848"/>
        </w:tabs>
        <w:ind w:left="100"/>
      </w:pPr>
      <w:r>
        <w:drawing>
          <wp:inline distT="0" distB="0" distL="114300" distR="114300">
            <wp:extent cx="1295400" cy="1190625"/>
            <wp:effectExtent l="0" t="0" r="0" b="9525"/>
            <wp:docPr id="11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tabs>
          <w:tab w:val="left" w:pos="3020"/>
          <w:tab w:val="left" w:pos="6848"/>
        </w:tabs>
        <w:ind w:left="100"/>
        <w:rPr>
          <w:sz w:val="19"/>
        </w:rPr>
      </w:pPr>
      <w:r>
        <w:rPr>
          <w:rFonts w:hint="eastAsia"/>
          <w:lang w:val="en-US" w:eastAsia="zh-CN"/>
        </w:rPr>
        <w:t>8、</w:t>
      </w:r>
      <w:r>
        <w:rPr>
          <w:sz w:val="21"/>
        </w:rPr>
        <w:t>下列四幅图中，解释不合理的是（</w:t>
      </w:r>
      <w:r>
        <w:rPr>
          <w:rFonts w:hint="eastAsia"/>
          <w:sz w:val="21"/>
          <w:lang w:val="en-US" w:eastAsia="zh-CN"/>
        </w:rPr>
        <w:t xml:space="preserve">  </w:t>
      </w:r>
      <w:r>
        <w:rPr>
          <w:sz w:val="21"/>
        </w:rPr>
        <w:t>）</w:t>
      </w:r>
    </w:p>
    <w:p>
      <w:pPr>
        <w:pStyle w:val="3"/>
        <w:rPr>
          <w:sz w:val="20"/>
        </w:rPr>
      </w:pPr>
    </w:p>
    <w:p>
      <w:pPr>
        <w:pStyle w:val="3"/>
        <w:spacing w:before="5"/>
        <w:rPr>
          <w:sz w:val="11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873125</wp:posOffset>
            </wp:positionH>
            <wp:positionV relativeFrom="paragraph">
              <wp:posOffset>117475</wp:posOffset>
            </wp:positionV>
            <wp:extent cx="3850005" cy="918845"/>
            <wp:effectExtent l="0" t="0" r="0" b="0"/>
            <wp:wrapTopAndBottom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0059" cy="9187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8"/>
        <w:numPr>
          <w:ilvl w:val="0"/>
          <w:numId w:val="3"/>
        </w:numPr>
        <w:tabs>
          <w:tab w:val="left" w:pos="415"/>
        </w:tabs>
        <w:spacing w:before="0" w:after="0" w:line="240" w:lineRule="auto"/>
        <w:ind w:left="414" w:right="0" w:hanging="315"/>
        <w:jc w:val="left"/>
        <w:rPr>
          <w:sz w:val="21"/>
        </w:rPr>
      </w:pPr>
      <w:r>
        <w:rPr>
          <w:sz w:val="21"/>
        </w:rPr>
        <w:t>甲图，说明电流的周围存在磁场</w:t>
      </w:r>
    </w:p>
    <w:p>
      <w:pPr>
        <w:pStyle w:val="8"/>
        <w:numPr>
          <w:ilvl w:val="0"/>
          <w:numId w:val="3"/>
        </w:numPr>
        <w:tabs>
          <w:tab w:val="left" w:pos="398"/>
        </w:tabs>
        <w:spacing w:before="43" w:after="0" w:line="240" w:lineRule="auto"/>
        <w:ind w:left="397" w:right="0" w:hanging="298"/>
        <w:jc w:val="left"/>
        <w:rPr>
          <w:rFonts w:ascii="Times New Roman" w:eastAsia="Times New Roman"/>
          <w:sz w:val="21"/>
        </w:rPr>
      </w:pPr>
      <w:r>
        <w:rPr>
          <w:w w:val="95"/>
          <w:sz w:val="21"/>
        </w:rPr>
        <w:t>乙图，发生的能量转化是电能转化为机械能</w:t>
      </w:r>
    </w:p>
    <w:p>
      <w:pPr>
        <w:pStyle w:val="8"/>
        <w:numPr>
          <w:ilvl w:val="0"/>
          <w:numId w:val="3"/>
        </w:numPr>
        <w:tabs>
          <w:tab w:val="left" w:pos="398"/>
        </w:tabs>
        <w:spacing w:before="43" w:after="0" w:line="240" w:lineRule="auto"/>
        <w:ind w:left="397" w:right="0" w:hanging="298"/>
        <w:jc w:val="left"/>
        <w:rPr>
          <w:rFonts w:ascii="Times New Roman" w:eastAsia="Times New Roman"/>
          <w:sz w:val="21"/>
        </w:rPr>
      </w:pPr>
      <w:r>
        <w:rPr>
          <w:w w:val="95"/>
          <w:sz w:val="21"/>
        </w:rPr>
        <w:t>丙图，发电机应用了磁场对通电导体的作用</w:t>
      </w:r>
    </w:p>
    <w:p>
      <w:pPr>
        <w:pStyle w:val="8"/>
        <w:numPr>
          <w:ilvl w:val="0"/>
          <w:numId w:val="3"/>
        </w:numPr>
        <w:tabs>
          <w:tab w:val="left" w:pos="410"/>
        </w:tabs>
        <w:spacing w:before="43" w:after="0" w:line="240" w:lineRule="auto"/>
        <w:ind w:left="409" w:right="0" w:hanging="310"/>
        <w:jc w:val="left"/>
        <w:rPr>
          <w:rFonts w:ascii="Times New Roman" w:eastAsia="Times New Roman"/>
          <w:sz w:val="21"/>
        </w:rPr>
      </w:pPr>
      <w:r>
        <w:rPr>
          <w:sz w:val="21"/>
        </w:rPr>
        <w:t>丁图，说明电流相同时，线圈匝数越多，电磁铁磁性越强</w:t>
      </w:r>
    </w:p>
    <w:p>
      <w:pPr>
        <w:pStyle w:val="8"/>
        <w:numPr>
          <w:ilvl w:val="0"/>
          <w:numId w:val="0"/>
        </w:numPr>
        <w:tabs>
          <w:tab w:val="left" w:pos="259"/>
          <w:tab w:val="left" w:pos="3879"/>
          <w:tab w:val="left" w:pos="4369"/>
        </w:tabs>
        <w:spacing w:before="119" w:after="0" w:line="240" w:lineRule="auto"/>
        <w:ind w:left="99" w:leftChars="0" w:right="0" w:rightChars="0"/>
        <w:jc w:val="left"/>
        <w:rPr>
          <w:rFonts w:ascii="Times New Roman" w:eastAsia="Times New Roman"/>
          <w:sz w:val="19"/>
        </w:rPr>
      </w:pPr>
      <w:r>
        <w:rPr>
          <w:rFonts w:hint="eastAsia"/>
          <w:sz w:val="21"/>
          <w:lang w:val="en-US" w:eastAsia="zh-CN"/>
        </w:rPr>
        <w:t>9、</w:t>
      </w:r>
      <w:r>
        <w:rPr>
          <w:sz w:val="21"/>
        </w:rPr>
        <w:t>关于质量和密度</w:t>
      </w:r>
      <w:r>
        <w:rPr>
          <w:rFonts w:ascii="Times New Roman" w:eastAsia="Times New Roman"/>
          <w:sz w:val="21"/>
        </w:rPr>
        <w:t>,</w:t>
      </w:r>
      <w:r>
        <w:rPr>
          <w:sz w:val="21"/>
        </w:rPr>
        <w:t>下列说法中正确的是</w:t>
      </w:r>
      <w:r>
        <w:rPr>
          <w:sz w:val="21"/>
        </w:rPr>
        <w:tab/>
      </w:r>
      <w:r>
        <w:rPr>
          <w:rFonts w:ascii="Times New Roman" w:eastAsia="Times New Roman"/>
          <w:sz w:val="21"/>
        </w:rPr>
        <w:t>(</w:t>
      </w:r>
      <w:r>
        <w:rPr>
          <w:rFonts w:ascii="Times New Roman" w:eastAsia="Times New Roman"/>
          <w:sz w:val="21"/>
        </w:rPr>
        <w:tab/>
      </w:r>
      <w:r>
        <w:rPr>
          <w:rFonts w:ascii="Times New Roman" w:eastAsia="Times New Roman"/>
          <w:sz w:val="21"/>
        </w:rPr>
        <w:t>)</w:t>
      </w:r>
    </w:p>
    <w:p>
      <w:pPr>
        <w:pStyle w:val="3"/>
        <w:spacing w:before="4"/>
        <w:rPr>
          <w:rFonts w:ascii="Times New Roman"/>
          <w:sz w:val="17"/>
        </w:rPr>
      </w:pPr>
    </w:p>
    <w:p>
      <w:pPr>
        <w:pStyle w:val="3"/>
        <w:spacing w:line="417" w:lineRule="auto"/>
        <w:ind w:left="308" w:leftChars="140" w:right="5137" w:firstLine="0" w:firstLineChars="0"/>
      </w:pPr>
      <w:r>
        <w:rPr>
          <w:rFonts w:ascii="Times New Roman" w:hAnsi="Times New Roman" w:eastAsia="Times New Roman"/>
          <w:w w:val="95"/>
        </w:rPr>
        <w:t>A</w:t>
      </w:r>
      <w:r>
        <w:rPr>
          <w:rFonts w:ascii="Times New Roman" w:hAnsi="Times New Roman" w:eastAsia="Times New Roman"/>
          <w:i/>
          <w:w w:val="95"/>
        </w:rPr>
        <w:t>.</w:t>
      </w:r>
      <w:r>
        <w:rPr>
          <w:w w:val="95"/>
        </w:rPr>
        <w:t>从地球带到太空中的铅笔能</w:t>
      </w:r>
      <w:r>
        <w:rPr>
          <w:rFonts w:ascii="Times New Roman" w:hAnsi="Times New Roman" w:eastAsia="Times New Roman"/>
          <w:w w:val="95"/>
        </w:rPr>
        <w:t>“</w:t>
      </w:r>
      <w:r>
        <w:rPr>
          <w:w w:val="95"/>
        </w:rPr>
        <w:t>悬浮</w:t>
      </w:r>
      <w:r>
        <w:rPr>
          <w:rFonts w:ascii="Times New Roman" w:hAnsi="Times New Roman" w:eastAsia="Times New Roman"/>
          <w:w w:val="95"/>
        </w:rPr>
        <w:t>”</w:t>
      </w:r>
      <w:r>
        <w:rPr>
          <w:w w:val="95"/>
        </w:rPr>
        <w:t>于舱内</w:t>
      </w:r>
      <w:r>
        <w:rPr>
          <w:rFonts w:ascii="Times New Roman" w:hAnsi="Times New Roman" w:eastAsia="Times New Roman"/>
          <w:w w:val="95"/>
        </w:rPr>
        <w:t>,</w:t>
      </w:r>
      <w:r>
        <w:rPr>
          <w:w w:val="95"/>
        </w:rPr>
        <w:t xml:space="preserve">是由于质量变小了 </w:t>
      </w:r>
      <w:r>
        <w:rPr>
          <w:rFonts w:ascii="Times New Roman" w:hAnsi="Times New Roman" w:eastAsia="Times New Roman"/>
        </w:rPr>
        <w:t>B</w:t>
      </w:r>
      <w:r>
        <w:rPr>
          <w:rFonts w:ascii="Times New Roman" w:hAnsi="Times New Roman" w:eastAsia="Times New Roman"/>
          <w:i/>
        </w:rPr>
        <w:t>.</w:t>
      </w:r>
      <w:r>
        <w:t>同种物质的状态发生变化</w:t>
      </w:r>
      <w:r>
        <w:rPr>
          <w:rFonts w:ascii="Times New Roman" w:hAnsi="Times New Roman" w:eastAsia="Times New Roman"/>
        </w:rPr>
        <w:t>,</w:t>
      </w:r>
      <w:r>
        <w:t>质量和密度均不变</w:t>
      </w:r>
    </w:p>
    <w:p>
      <w:pPr>
        <w:pStyle w:val="8"/>
        <w:numPr>
          <w:ilvl w:val="0"/>
          <w:numId w:val="0"/>
        </w:numPr>
        <w:tabs>
          <w:tab w:val="left" w:pos="293"/>
        </w:tabs>
        <w:spacing w:before="0" w:after="0" w:line="269" w:lineRule="exact"/>
        <w:ind w:left="99" w:leftChars="0" w:right="0" w:rightChars="0" w:firstLine="176" w:firstLineChars="100"/>
        <w:jc w:val="left"/>
        <w:rPr>
          <w:sz w:val="21"/>
        </w:rPr>
      </w:pPr>
      <w:r>
        <w:rPr>
          <w:rFonts w:hint="eastAsia"/>
          <w:spacing w:val="-17"/>
          <w:sz w:val="21"/>
          <w:lang w:val="en-US" w:eastAsia="zh-CN"/>
        </w:rPr>
        <w:t>C、</w:t>
      </w:r>
      <w:r>
        <w:rPr>
          <w:spacing w:val="-17"/>
          <w:sz w:val="21"/>
        </w:rPr>
        <w:t xml:space="preserve">水从 </w:t>
      </w:r>
      <w:r>
        <w:rPr>
          <w:rFonts w:ascii="Times New Roman" w:hAnsi="Times New Roman" w:eastAsia="Times New Roman"/>
          <w:sz w:val="21"/>
        </w:rPr>
        <w:t>0</w:t>
      </w:r>
      <w:r>
        <w:rPr>
          <w:rFonts w:ascii="Times New Roman" w:hAnsi="Times New Roman" w:eastAsia="Times New Roman"/>
          <w:spacing w:val="1"/>
          <w:sz w:val="21"/>
        </w:rPr>
        <w:t xml:space="preserve"> </w:t>
      </w:r>
      <w:r>
        <w:rPr>
          <w:spacing w:val="-11"/>
          <w:sz w:val="21"/>
        </w:rPr>
        <w:t xml:space="preserve">℃升高到 </w:t>
      </w:r>
      <w:r>
        <w:rPr>
          <w:rFonts w:ascii="Times New Roman" w:hAnsi="Times New Roman" w:eastAsia="Times New Roman"/>
          <w:sz w:val="21"/>
        </w:rPr>
        <w:t>4</w:t>
      </w:r>
      <w:r>
        <w:rPr>
          <w:rFonts w:ascii="Times New Roman" w:hAnsi="Times New Roman" w:eastAsia="Times New Roman"/>
          <w:spacing w:val="1"/>
          <w:sz w:val="21"/>
        </w:rPr>
        <w:t xml:space="preserve"> </w:t>
      </w:r>
      <w:r>
        <w:rPr>
          <w:sz w:val="21"/>
        </w:rPr>
        <w:t>℃的过程中</w:t>
      </w:r>
      <w:r>
        <w:rPr>
          <w:rFonts w:ascii="Times New Roman" w:hAnsi="Times New Roman" w:eastAsia="Times New Roman"/>
          <w:sz w:val="21"/>
        </w:rPr>
        <w:t>,</w:t>
      </w:r>
      <w:r>
        <w:rPr>
          <w:sz w:val="21"/>
        </w:rPr>
        <w:t>密度逐渐变小</w:t>
      </w:r>
    </w:p>
    <w:p>
      <w:pPr>
        <w:pStyle w:val="3"/>
        <w:spacing w:before="6"/>
        <w:rPr>
          <w:sz w:val="15"/>
        </w:rPr>
      </w:pPr>
    </w:p>
    <w:p>
      <w:pPr>
        <w:pStyle w:val="8"/>
        <w:numPr>
          <w:ilvl w:val="0"/>
          <w:numId w:val="0"/>
        </w:numPr>
        <w:tabs>
          <w:tab w:val="left" w:pos="305"/>
        </w:tabs>
        <w:spacing w:before="0" w:after="0" w:line="240" w:lineRule="auto"/>
        <w:ind w:left="99" w:leftChars="0" w:right="0" w:rightChars="0" w:firstLine="210" w:firstLineChars="100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>D、</w:t>
      </w:r>
      <w:r>
        <w:rPr>
          <w:sz w:val="21"/>
        </w:rPr>
        <w:t>氧气罐中的氧气用去一半</w:t>
      </w:r>
      <w:r>
        <w:rPr>
          <w:rFonts w:ascii="Times New Roman" w:eastAsia="Times New Roman"/>
          <w:sz w:val="21"/>
        </w:rPr>
        <w:t>,</w:t>
      </w:r>
      <w:r>
        <w:rPr>
          <w:sz w:val="21"/>
        </w:rPr>
        <w:t>密度减小一半</w:t>
      </w:r>
    </w:p>
    <w:p>
      <w:pPr>
        <w:pStyle w:val="3"/>
        <w:spacing w:before="7"/>
        <w:rPr>
          <w:sz w:val="15"/>
        </w:rPr>
      </w:pPr>
    </w:p>
    <w:p>
      <w:pPr>
        <w:pStyle w:val="8"/>
        <w:numPr>
          <w:ilvl w:val="0"/>
          <w:numId w:val="0"/>
        </w:numPr>
        <w:tabs>
          <w:tab w:val="left" w:pos="365"/>
          <w:tab w:val="left" w:pos="4719"/>
          <w:tab w:val="left" w:pos="5209"/>
          <w:tab w:val="left" w:pos="5699"/>
        </w:tabs>
        <w:spacing w:before="0" w:after="0" w:line="417" w:lineRule="auto"/>
        <w:ind w:left="100" w:leftChars="0" w:right="459" w:rightChars="0"/>
        <w:jc w:val="left"/>
        <w:rPr>
          <w:rFonts w:ascii="Times New Roman" w:hAnsi="Times New Roman" w:eastAsia="Times New Roman"/>
          <w:sz w:val="19"/>
        </w:rPr>
      </w:pPr>
      <w:r>
        <w:rPr>
          <w:rFonts w:hint="eastAsia"/>
          <w:sz w:val="21"/>
          <w:lang w:val="en-US" w:eastAsia="zh-CN"/>
        </w:rPr>
        <w:t>10、</w:t>
      </w:r>
      <w:r>
        <w:rPr>
          <w:sz w:val="21"/>
        </w:rPr>
        <w:t>在</w:t>
      </w:r>
      <w:r>
        <w:rPr>
          <w:rFonts w:ascii="Times New Roman" w:hAnsi="Times New Roman" w:eastAsia="Times New Roman"/>
          <w:sz w:val="21"/>
        </w:rPr>
        <w:t>“</w:t>
      </w:r>
      <w:r>
        <w:rPr>
          <w:sz w:val="21"/>
        </w:rPr>
        <w:t>探究物体所受浮力的大小与它排开液体的重力的关系</w:t>
      </w:r>
      <w:r>
        <w:rPr>
          <w:rFonts w:ascii="Times New Roman" w:hAnsi="Times New Roman" w:eastAsia="Times New Roman"/>
          <w:sz w:val="21"/>
        </w:rPr>
        <w:t>”</w:t>
      </w:r>
      <w:r>
        <w:rPr>
          <w:sz w:val="21"/>
        </w:rPr>
        <w:t>实验中</w:t>
      </w:r>
      <w:r>
        <w:rPr>
          <w:rFonts w:ascii="Times New Roman" w:hAnsi="Times New Roman" w:eastAsia="Times New Roman"/>
          <w:sz w:val="21"/>
        </w:rPr>
        <w:t>,</w:t>
      </w:r>
      <w:r>
        <w:rPr>
          <w:sz w:val="21"/>
        </w:rPr>
        <w:t>具体设计的实验操作步骤如图</w:t>
      </w:r>
      <w:r>
        <w:rPr>
          <w:spacing w:val="-64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4</w:t>
      </w:r>
      <w:r>
        <w:rPr>
          <w:rFonts w:ascii="Times New Roman" w:hAnsi="Times New Roman" w:eastAsia="Times New Roman"/>
          <w:spacing w:val="-11"/>
          <w:sz w:val="21"/>
        </w:rPr>
        <w:t xml:space="preserve"> </w:t>
      </w:r>
      <w:r>
        <w:rPr>
          <w:sz w:val="21"/>
        </w:rPr>
        <w:t>所示。为方便操作和减小测量误差</w:t>
      </w:r>
      <w:r>
        <w:rPr>
          <w:rFonts w:ascii="Times New Roman" w:hAnsi="Times New Roman" w:eastAsia="Times New Roman"/>
          <w:sz w:val="21"/>
        </w:rPr>
        <w:t>,</w:t>
      </w:r>
      <w:r>
        <w:rPr>
          <w:sz w:val="21"/>
        </w:rPr>
        <w:t>最合理的操作步骤应该是</w:t>
      </w:r>
      <w:r>
        <w:rPr>
          <w:sz w:val="21"/>
        </w:rPr>
        <w:tab/>
      </w:r>
      <w:r>
        <w:rPr>
          <w:rFonts w:ascii="Times New Roman" w:hAnsi="Times New Roman" w:eastAsia="Times New Roman"/>
          <w:sz w:val="21"/>
        </w:rPr>
        <w:t>(</w:t>
      </w:r>
      <w:r>
        <w:rPr>
          <w:rFonts w:ascii="Times New Roman" w:hAnsi="Times New Roman" w:eastAsia="Times New Roman"/>
          <w:sz w:val="21"/>
        </w:rPr>
        <w:tab/>
      </w:r>
      <w:r>
        <w:rPr>
          <w:rFonts w:ascii="Times New Roman" w:hAnsi="Times New Roman" w:eastAsia="Times New Roman"/>
          <w:sz w:val="21"/>
        </w:rPr>
        <w:t>)</w:t>
      </w:r>
      <w:r>
        <w:rPr>
          <w:rFonts w:ascii="Times New Roman" w:hAnsi="Times New Roman" w:eastAsia="Times New Roman"/>
          <w:sz w:val="21"/>
        </w:rPr>
        <w:tab/>
      </w:r>
    </w:p>
    <w:p>
      <w:pPr>
        <w:pStyle w:val="3"/>
        <w:tabs>
          <w:tab w:val="left" w:pos="2929"/>
        </w:tabs>
        <w:spacing w:line="417" w:lineRule="auto"/>
        <w:ind w:left="520" w:right="6320"/>
      </w:pPr>
      <w:r>
        <w:rPr>
          <w:rFonts w:ascii="Times New Roman" w:eastAsia="Times New Roman"/>
        </w:rPr>
        <w:t>A</w:t>
      </w:r>
      <w:r>
        <w:rPr>
          <w:rFonts w:ascii="Times New Roman" w:eastAsia="Times New Roman"/>
          <w:i/>
        </w:rPr>
        <w:t>.</w:t>
      </w:r>
      <w:r>
        <w:t>甲、乙、丙、丁</w:t>
      </w:r>
      <w:r>
        <w:tab/>
      </w:r>
      <w:r>
        <w:rPr>
          <w:rFonts w:ascii="Times New Roman" w:eastAsia="Times New Roman"/>
        </w:rPr>
        <w:t>B</w:t>
      </w:r>
      <w:r>
        <w:rPr>
          <w:rFonts w:ascii="Times New Roman" w:eastAsia="Times New Roman"/>
          <w:i/>
        </w:rPr>
        <w:t>.</w:t>
      </w:r>
      <w:r>
        <w:t>乙、甲、丙、丁</w:t>
      </w:r>
      <w:r>
        <w:rPr>
          <w:rFonts w:ascii="Times New Roman" w:eastAsia="Times New Roman"/>
        </w:rPr>
        <w:t>C</w:t>
      </w:r>
      <w:r>
        <w:rPr>
          <w:rFonts w:ascii="Times New Roman" w:eastAsia="Times New Roman"/>
          <w:i/>
        </w:rPr>
        <w:t>.</w:t>
      </w:r>
      <w:r>
        <w:t>乙、甲、丁、丙</w:t>
      </w:r>
      <w:r>
        <w:tab/>
      </w:r>
      <w:r>
        <w:rPr>
          <w:rFonts w:ascii="Times New Roman" w:eastAsia="Times New Roman"/>
        </w:rPr>
        <w:t>D</w:t>
      </w:r>
      <w:r>
        <w:rPr>
          <w:rFonts w:ascii="Times New Roman" w:eastAsia="Times New Roman"/>
          <w:i/>
        </w:rPr>
        <w:t>.</w:t>
      </w:r>
      <w:r>
        <w:t>丁、甲、乙、</w:t>
      </w:r>
      <w:r>
        <w:rPr>
          <w:spacing w:val="-13"/>
        </w:rPr>
        <w:t>丙</w:t>
      </w:r>
    </w:p>
    <w:p>
      <w:pPr>
        <w:pStyle w:val="3"/>
        <w:rPr>
          <w:sz w:val="22"/>
        </w:rPr>
      </w:pPr>
      <w:r>
        <w:drawing>
          <wp:inline distT="0" distB="0" distL="114300" distR="114300">
            <wp:extent cx="2266950" cy="1390650"/>
            <wp:effectExtent l="0" t="0" r="0" b="0"/>
            <wp:docPr id="12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before="3"/>
        <w:rPr>
          <w:sz w:val="24"/>
        </w:rPr>
      </w:pPr>
    </w:p>
    <w:p>
      <w:pPr>
        <w:pStyle w:val="8"/>
        <w:numPr>
          <w:ilvl w:val="0"/>
          <w:numId w:val="4"/>
        </w:numPr>
        <w:tabs>
          <w:tab w:val="left" w:pos="512"/>
          <w:tab w:val="left" w:pos="10439"/>
        </w:tabs>
        <w:spacing w:before="0" w:after="0" w:line="333" w:lineRule="auto"/>
        <w:ind w:left="727" w:leftChars="44" w:right="419" w:rightChars="0" w:hanging="630" w:hangingChars="300"/>
        <w:jc w:val="left"/>
        <w:rPr>
          <w:rFonts w:ascii="Times New Roman" w:eastAsia="Times New Roman"/>
          <w:spacing w:val="-18"/>
          <w:sz w:val="21"/>
        </w:rPr>
      </w:pPr>
      <w:r>
        <w:rPr>
          <w:sz w:val="21"/>
        </w:rPr>
        <w:t>蜡烛放在如图</w:t>
      </w:r>
      <w:r>
        <w:rPr>
          <w:spacing w:val="-56"/>
          <w:sz w:val="21"/>
        </w:rPr>
        <w:t xml:space="preserve"> </w:t>
      </w:r>
      <w:r>
        <w:rPr>
          <w:rFonts w:ascii="Times New Roman" w:eastAsia="Times New Roman"/>
          <w:sz w:val="21"/>
        </w:rPr>
        <w:t>16</w:t>
      </w:r>
      <w:r>
        <w:rPr>
          <w:rFonts w:ascii="Times New Roman" w:eastAsia="Times New Roman"/>
          <w:spacing w:val="-4"/>
          <w:sz w:val="21"/>
        </w:rPr>
        <w:t xml:space="preserve"> </w:t>
      </w:r>
      <w:r>
        <w:rPr>
          <w:sz w:val="21"/>
        </w:rPr>
        <w:t>所示位置</w:t>
      </w:r>
      <w:r>
        <w:rPr>
          <w:spacing w:val="-3"/>
          <w:sz w:val="21"/>
        </w:rPr>
        <w:t>，</w:t>
      </w:r>
      <w:r>
        <w:rPr>
          <w:sz w:val="21"/>
        </w:rPr>
        <w:t>通过凸透镜成倒立、缩小的像</w:t>
      </w:r>
      <w:r>
        <w:rPr>
          <w:spacing w:val="-3"/>
          <w:sz w:val="21"/>
        </w:rPr>
        <w:t>．</w:t>
      </w:r>
      <w:r>
        <w:rPr>
          <w:sz w:val="21"/>
        </w:rPr>
        <w:t>小红画了图中的光路</w:t>
      </w:r>
      <w:r>
        <w:rPr>
          <w:spacing w:val="-3"/>
          <w:sz w:val="21"/>
        </w:rPr>
        <w:t>．</w:t>
      </w:r>
      <w:r>
        <w:rPr>
          <w:sz w:val="21"/>
        </w:rPr>
        <w:t>下列说法正确的</w:t>
      </w:r>
      <w:r>
        <w:rPr>
          <w:rFonts w:ascii="Times New Roman" w:eastAsia="Times New Roman"/>
          <w:sz w:val="21"/>
        </w:rPr>
        <w:t>(</w:t>
      </w:r>
      <w:r>
        <w:rPr>
          <w:rFonts w:hint="eastAsia" w:ascii="Times New Roman"/>
          <w:sz w:val="21"/>
          <w:lang w:val="en-US" w:eastAsia="zh-CN"/>
        </w:rPr>
        <w:t xml:space="preserve">   </w:t>
      </w:r>
      <w:r>
        <w:rPr>
          <w:rFonts w:ascii="Times New Roman" w:eastAsia="Times New Roman"/>
          <w:spacing w:val="-18"/>
          <w:sz w:val="21"/>
        </w:rPr>
        <w:t>)</w:t>
      </w:r>
    </w:p>
    <w:p>
      <w:pPr>
        <w:pStyle w:val="8"/>
        <w:numPr>
          <w:ilvl w:val="0"/>
          <w:numId w:val="0"/>
        </w:numPr>
        <w:tabs>
          <w:tab w:val="left" w:pos="512"/>
          <w:tab w:val="left" w:pos="10439"/>
        </w:tabs>
        <w:spacing w:before="0" w:after="0" w:line="333" w:lineRule="auto"/>
        <w:ind w:left="-563" w:leftChars="-256" w:right="419" w:rightChars="0" w:firstLine="1260" w:firstLineChars="600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>A、</w:t>
      </w:r>
      <w:r>
        <w:rPr>
          <w:sz w:val="21"/>
        </w:rPr>
        <w:t>小红画的光路是正确的</w:t>
      </w:r>
      <w:r>
        <w:rPr>
          <w:rFonts w:hint="eastAsia"/>
          <w:sz w:val="21"/>
          <w:lang w:val="en-US" w:eastAsia="zh-CN"/>
        </w:rPr>
        <w:t xml:space="preserve">              B、</w:t>
      </w:r>
      <w:r>
        <w:rPr>
          <w:sz w:val="21"/>
        </w:rPr>
        <w:t>透镜成的是虚像</w:t>
      </w:r>
    </w:p>
    <w:p>
      <w:pPr>
        <w:pStyle w:val="8"/>
        <w:numPr>
          <w:ilvl w:val="0"/>
          <w:numId w:val="0"/>
        </w:numPr>
        <w:tabs>
          <w:tab w:val="left" w:pos="1081"/>
        </w:tabs>
        <w:spacing w:before="105" w:after="0" w:line="240" w:lineRule="auto"/>
        <w:ind w:left="727" w:leftChars="0" w:right="0" w:rightChars="0"/>
        <w:jc w:val="left"/>
        <w:rPr>
          <w:rFonts w:ascii="Times New Roman" w:eastAsia="Times New Roman"/>
          <w:sz w:val="21"/>
        </w:rPr>
      </w:pPr>
      <w:r>
        <w:rPr>
          <w:rFonts w:hint="eastAsia"/>
          <w:spacing w:val="-8"/>
          <w:sz w:val="21"/>
          <w:lang w:val="en-US" w:eastAsia="zh-CN"/>
        </w:rPr>
        <w:t>C、</w:t>
      </w:r>
      <w:r>
        <w:rPr>
          <w:spacing w:val="-8"/>
          <w:sz w:val="21"/>
        </w:rPr>
        <w:t xml:space="preserve">透镜的焦距小于 </w:t>
      </w:r>
      <w:r>
        <w:rPr>
          <w:rFonts w:ascii="Times New Roman" w:eastAsia="Times New Roman"/>
          <w:sz w:val="21"/>
        </w:rPr>
        <w:t>10cm</w:t>
      </w:r>
      <w:r>
        <w:rPr>
          <w:rFonts w:hint="eastAsia" w:ascii="Times New Roman"/>
          <w:sz w:val="21"/>
          <w:lang w:val="en-US" w:eastAsia="zh-CN"/>
        </w:rPr>
        <w:t xml:space="preserve">                            D、</w:t>
      </w:r>
      <w:r>
        <w:rPr>
          <w:spacing w:val="-7"/>
          <w:sz w:val="21"/>
        </w:rPr>
        <w:t xml:space="preserve">透镜的焦距大于 </w:t>
      </w:r>
      <w:r>
        <w:rPr>
          <w:rFonts w:ascii="Times New Roman" w:eastAsia="Times New Roman"/>
          <w:sz w:val="21"/>
        </w:rPr>
        <w:t>20cm</w:t>
      </w:r>
    </w:p>
    <w:p>
      <w:pPr>
        <w:pStyle w:val="3"/>
        <w:rPr>
          <w:rFonts w:ascii="Times New Roman"/>
          <w:sz w:val="22"/>
        </w:rPr>
      </w:pPr>
      <w:r>
        <w:rPr>
          <w:rFonts w:hint="eastAsia"/>
          <w:lang w:val="en-US" w:eastAsia="zh-CN"/>
        </w:rPr>
        <w:t xml:space="preserve">       </w:t>
      </w:r>
      <w:r>
        <w:drawing>
          <wp:inline distT="0" distB="0" distL="114300" distR="114300">
            <wp:extent cx="3580765" cy="1000125"/>
            <wp:effectExtent l="0" t="0" r="635" b="9525"/>
            <wp:docPr id="12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8076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before="1"/>
        <w:rPr>
          <w:rFonts w:ascii="Times New Roman"/>
          <w:sz w:val="32"/>
        </w:rPr>
      </w:pPr>
    </w:p>
    <w:p>
      <w:pPr>
        <w:pStyle w:val="8"/>
        <w:numPr>
          <w:ilvl w:val="0"/>
          <w:numId w:val="0"/>
        </w:numPr>
        <w:tabs>
          <w:tab w:val="left" w:pos="468"/>
        </w:tabs>
        <w:spacing w:before="0" w:after="0" w:line="240" w:lineRule="auto"/>
        <w:ind w:left="99" w:leftChars="0" w:right="0" w:rightChars="0"/>
        <w:jc w:val="left"/>
        <w:rPr>
          <w:rFonts w:ascii="Times New Roman" w:eastAsia="Times New Roman"/>
          <w:sz w:val="21"/>
        </w:rPr>
      </w:pPr>
      <w:r>
        <w:rPr>
          <w:rFonts w:hint="eastAsia"/>
          <w:spacing w:val="-11"/>
          <w:sz w:val="21"/>
          <w:lang w:val="en-US" w:eastAsia="zh-CN"/>
        </w:rPr>
        <w:t>12、</w:t>
      </w:r>
      <w:r>
        <w:rPr>
          <w:spacing w:val="-11"/>
          <w:sz w:val="21"/>
        </w:rPr>
        <w:t>巨磁电阻</w:t>
      </w:r>
      <w:r>
        <w:rPr>
          <w:spacing w:val="-8"/>
          <w:sz w:val="21"/>
        </w:rPr>
        <w:t>（</w:t>
      </w:r>
      <w:r>
        <w:rPr>
          <w:rFonts w:ascii="Times New Roman" w:eastAsia="Times New Roman"/>
          <w:spacing w:val="-8"/>
          <w:sz w:val="21"/>
        </w:rPr>
        <w:t>GMR</w:t>
      </w:r>
      <w:r>
        <w:rPr>
          <w:spacing w:val="-8"/>
          <w:sz w:val="21"/>
        </w:rPr>
        <w:t>）</w:t>
      </w:r>
      <w:r>
        <w:rPr>
          <w:spacing w:val="-6"/>
          <w:sz w:val="21"/>
        </w:rPr>
        <w:t>在磁场中，电阻会随着磁场的增大而急剧减小</w:t>
      </w:r>
      <w:r>
        <w:rPr>
          <w:rFonts w:ascii="Times New Roman" w:eastAsia="Times New Roman"/>
          <w:spacing w:val="24"/>
          <w:sz w:val="21"/>
        </w:rPr>
        <w:t xml:space="preserve">. </w:t>
      </w:r>
      <w:r>
        <w:rPr>
          <w:spacing w:val="-28"/>
          <w:sz w:val="21"/>
        </w:rPr>
        <w:t xml:space="preserve">用 </w:t>
      </w:r>
      <w:r>
        <w:rPr>
          <w:rFonts w:ascii="Times New Roman" w:eastAsia="Times New Roman"/>
          <w:sz w:val="21"/>
        </w:rPr>
        <w:t>GMR</w:t>
      </w:r>
      <w:r>
        <w:rPr>
          <w:rFonts w:ascii="Times New Roman" w:eastAsia="Times New Roman"/>
          <w:spacing w:val="2"/>
          <w:sz w:val="21"/>
        </w:rPr>
        <w:t xml:space="preserve"> </w:t>
      </w:r>
      <w:r>
        <w:rPr>
          <w:spacing w:val="-7"/>
          <w:sz w:val="21"/>
        </w:rPr>
        <w:t xml:space="preserve">组成的电路图如图 </w:t>
      </w:r>
      <w:r>
        <w:rPr>
          <w:rFonts w:ascii="Times New Roman" w:eastAsia="Times New Roman"/>
          <w:sz w:val="21"/>
        </w:rPr>
        <w:t>12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spacing w:val="-7"/>
          <w:sz w:val="21"/>
        </w:rPr>
        <w:t>所示，</w:t>
      </w:r>
      <w:r>
        <w:rPr>
          <w:rFonts w:ascii="Times New Roman" w:eastAsia="Times New Roman"/>
          <w:spacing w:val="-21"/>
          <w:sz w:val="21"/>
        </w:rPr>
        <w:t>S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sz w:val="21"/>
        </w:rPr>
        <w:t>断开，</w:t>
      </w:r>
    </w:p>
    <w:p>
      <w:pPr>
        <w:pStyle w:val="3"/>
        <w:tabs>
          <w:tab w:val="left" w:pos="3450"/>
        </w:tabs>
        <w:spacing w:before="196"/>
        <w:ind w:left="100"/>
      </w:pPr>
      <w:r>
        <w:rPr>
          <w:rFonts w:ascii="Times New Roman" w:eastAsia="Times New Roman"/>
          <w:position w:val="2"/>
        </w:rPr>
        <w:t>A</w:t>
      </w:r>
      <w:r>
        <w:rPr>
          <w:rFonts w:ascii="Times New Roman" w:eastAsia="Times New Roman"/>
          <w:position w:val="2"/>
          <w:vertAlign w:val="subscript"/>
        </w:rPr>
        <w:t>2</w:t>
      </w:r>
      <w:r>
        <w:rPr>
          <w:rFonts w:ascii="Times New Roman" w:eastAsia="Times New Roman"/>
          <w:spacing w:val="-22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>有示数，电源电压恒定</w:t>
      </w:r>
      <w:r>
        <w:rPr>
          <w:rFonts w:ascii="Times New Roman" w:eastAsia="Times New Roman"/>
          <w:position w:val="2"/>
          <w:vertAlign w:val="baseline"/>
        </w:rPr>
        <w:t xml:space="preserve">.  </w:t>
      </w:r>
      <w:r>
        <w:rPr>
          <w:position w:val="2"/>
          <w:vertAlign w:val="baseline"/>
        </w:rPr>
        <w:t>则（</w:t>
      </w:r>
      <w:r>
        <w:rPr>
          <w:position w:val="2"/>
          <w:vertAlign w:val="baseline"/>
        </w:rPr>
        <w:tab/>
      </w:r>
      <w:r>
        <w:rPr>
          <w:position w:val="2"/>
          <w:vertAlign w:val="baseline"/>
        </w:rPr>
        <w:t>）</w:t>
      </w:r>
    </w:p>
    <w:p>
      <w:pPr>
        <w:pStyle w:val="3"/>
        <w:tabs>
          <w:tab w:val="left" w:pos="2773"/>
        </w:tabs>
        <w:spacing w:before="192"/>
        <w:ind w:left="100"/>
      </w:pPr>
      <w:r>
        <w:rPr>
          <w:rFonts w:ascii="Times New Roman" w:eastAsia="Times New Roman"/>
          <w:position w:val="2"/>
        </w:rPr>
        <w:t>A.</w:t>
      </w:r>
      <w:r>
        <w:rPr>
          <w:rFonts w:ascii="Times New Roman" w:eastAsia="Times New Roman"/>
          <w:spacing w:val="-1"/>
          <w:position w:val="2"/>
        </w:rPr>
        <w:t xml:space="preserve"> </w:t>
      </w:r>
      <w:r>
        <w:rPr>
          <w:rFonts w:ascii="Times New Roman" w:eastAsia="Times New Roman"/>
          <w:position w:val="2"/>
        </w:rPr>
        <w:t>S</w:t>
      </w:r>
      <w:r>
        <w:rPr>
          <w:rFonts w:ascii="Times New Roman" w:eastAsia="Times New Roman"/>
          <w:spacing w:val="-2"/>
          <w:position w:val="2"/>
        </w:rPr>
        <w:t xml:space="preserve"> </w:t>
      </w:r>
      <w:r>
        <w:rPr>
          <w:position w:val="2"/>
        </w:rPr>
        <w:t>闭合时，</w:t>
      </w:r>
      <w:r>
        <w:rPr>
          <w:rFonts w:ascii="Times New Roman" w:eastAsia="Times New Roman"/>
          <w:position w:val="2"/>
        </w:rPr>
        <w:t>A</w:t>
      </w:r>
      <w:r>
        <w:rPr>
          <w:rFonts w:ascii="Times New Roman" w:eastAsia="Times New Roman"/>
          <w:position w:val="2"/>
          <w:vertAlign w:val="subscript"/>
        </w:rPr>
        <w:t>2</w:t>
      </w:r>
      <w:r>
        <w:rPr>
          <w:rFonts w:ascii="Times New Roman" w:eastAsia="Times New Roman"/>
          <w:spacing w:val="-19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>示数减小</w:t>
      </w:r>
      <w:r>
        <w:rPr>
          <w:position w:val="2"/>
          <w:vertAlign w:val="baseline"/>
        </w:rPr>
        <w:tab/>
      </w:r>
      <w:r>
        <w:rPr>
          <w:rFonts w:ascii="Times New Roman" w:eastAsia="Times New Roman"/>
          <w:position w:val="2"/>
          <w:vertAlign w:val="baseline"/>
        </w:rPr>
        <w:t>B. S</w:t>
      </w:r>
      <w:r>
        <w:rPr>
          <w:rFonts w:ascii="Times New Roman" w:eastAsia="Times New Roman"/>
          <w:spacing w:val="1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>闭合时，</w:t>
      </w:r>
      <w:r>
        <w:rPr>
          <w:rFonts w:ascii="Times New Roman" w:eastAsia="Times New Roman"/>
          <w:position w:val="2"/>
          <w:vertAlign w:val="baseline"/>
        </w:rPr>
        <w:t>A</w:t>
      </w:r>
      <w:r>
        <w:rPr>
          <w:rFonts w:ascii="Times New Roman" w:eastAsia="Times New Roman"/>
          <w:position w:val="2"/>
          <w:vertAlign w:val="subscript"/>
        </w:rPr>
        <w:t>2</w:t>
      </w:r>
      <w:r>
        <w:rPr>
          <w:rFonts w:ascii="Times New Roman" w:eastAsia="Times New Roman"/>
          <w:spacing w:val="-21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>示数不变</w:t>
      </w:r>
    </w:p>
    <w:p>
      <w:pPr>
        <w:pStyle w:val="3"/>
        <w:spacing w:before="193"/>
        <w:ind w:left="100"/>
      </w:pPr>
      <w:r>
        <w:rPr>
          <w:rFonts w:ascii="Times New Roman" w:eastAsia="Times New Roman"/>
          <w:position w:val="2"/>
        </w:rPr>
        <w:t>C. A</w:t>
      </w:r>
      <w:r>
        <w:rPr>
          <w:rFonts w:ascii="Times New Roman" w:eastAsia="Times New Roman"/>
          <w:position w:val="2"/>
          <w:vertAlign w:val="subscript"/>
        </w:rPr>
        <w:t>1</w:t>
      </w:r>
      <w:r>
        <w:rPr>
          <w:rFonts w:ascii="Times New Roman" w:eastAsia="Times New Roman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>示数减小时，</w:t>
      </w:r>
      <w:r>
        <w:rPr>
          <w:rFonts w:ascii="Times New Roman" w:eastAsia="Times New Roman"/>
          <w:position w:val="2"/>
          <w:vertAlign w:val="baseline"/>
        </w:rPr>
        <w:t>A</w:t>
      </w:r>
      <w:r>
        <w:rPr>
          <w:rFonts w:ascii="Times New Roman" w:eastAsia="Times New Roman"/>
          <w:position w:val="2"/>
          <w:vertAlign w:val="subscript"/>
        </w:rPr>
        <w:t>2</w:t>
      </w:r>
      <w:r>
        <w:rPr>
          <w:rFonts w:ascii="Times New Roman" w:eastAsia="Times New Roman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 xml:space="preserve">示数不变 </w:t>
      </w:r>
      <w:r>
        <w:rPr>
          <w:rFonts w:ascii="Times New Roman" w:eastAsia="Times New Roman"/>
          <w:position w:val="2"/>
          <w:vertAlign w:val="baseline"/>
        </w:rPr>
        <w:t>D. A</w:t>
      </w:r>
      <w:r>
        <w:rPr>
          <w:rFonts w:ascii="Times New Roman" w:eastAsia="Times New Roman"/>
          <w:position w:val="2"/>
          <w:vertAlign w:val="subscript"/>
        </w:rPr>
        <w:t>1</w:t>
      </w:r>
      <w:r>
        <w:rPr>
          <w:rFonts w:ascii="Times New Roman" w:eastAsia="Times New Roman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>示数增大时，</w:t>
      </w:r>
      <w:r>
        <w:rPr>
          <w:rFonts w:ascii="Times New Roman" w:eastAsia="Times New Roman"/>
          <w:position w:val="2"/>
          <w:vertAlign w:val="baseline"/>
        </w:rPr>
        <w:t>A</w:t>
      </w:r>
      <w:r>
        <w:rPr>
          <w:rFonts w:ascii="Times New Roman" w:eastAsia="Times New Roman"/>
          <w:position w:val="2"/>
          <w:vertAlign w:val="subscript"/>
        </w:rPr>
        <w:t>2</w:t>
      </w:r>
      <w:r>
        <w:rPr>
          <w:rFonts w:ascii="Times New Roman" w:eastAsia="Times New Roman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>示数增大</w:t>
      </w:r>
    </w:p>
    <w:p>
      <w:pPr>
        <w:pStyle w:val="3"/>
        <w:spacing w:before="4"/>
        <w:rPr>
          <w:sz w:val="9"/>
        </w:rPr>
      </w:pPr>
    </w:p>
    <w:p>
      <w:pPr>
        <w:pStyle w:val="3"/>
        <w:spacing w:before="76"/>
        <w:ind w:left="100"/>
      </w:pPr>
      <w:r>
        <w:drawing>
          <wp:inline distT="0" distB="0" distL="114300" distR="114300">
            <wp:extent cx="1800225" cy="1133475"/>
            <wp:effectExtent l="0" t="0" r="9525" b="9525"/>
            <wp:docPr id="12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before="76"/>
        <w:ind w:left="100"/>
      </w:pPr>
      <w:r>
        <w:t xml:space="preserve">二．填空题（每空 </w:t>
      </w:r>
      <w:r>
        <w:rPr>
          <w:rFonts w:ascii="Times New Roman" w:eastAsia="Times New Roman"/>
        </w:rPr>
        <w:t xml:space="preserve">1 </w:t>
      </w:r>
      <w:r>
        <w:t xml:space="preserve">分，共 </w:t>
      </w:r>
      <w:r>
        <w:rPr>
          <w:rFonts w:ascii="Times New Roman" w:eastAsia="Times New Roman"/>
        </w:rPr>
        <w:t xml:space="preserve">25 </w:t>
      </w:r>
      <w:r>
        <w:t>分）</w:t>
      </w:r>
    </w:p>
    <w:p>
      <w:pPr>
        <w:pStyle w:val="3"/>
        <w:spacing w:before="7"/>
        <w:rPr>
          <w:sz w:val="15"/>
        </w:rPr>
      </w:pPr>
    </w:p>
    <w:p>
      <w:pPr>
        <w:pStyle w:val="3"/>
        <w:spacing w:line="202" w:lineRule="exact"/>
        <w:ind w:left="100"/>
      </w:pPr>
      <w:r>
        <w:rPr>
          <w:rFonts w:ascii="Times New Roman" w:eastAsia="Times New Roman"/>
        </w:rPr>
        <w:t>13</w:t>
      </w:r>
      <w:r>
        <w:t>（</w:t>
      </w:r>
      <w:r>
        <w:rPr>
          <w:rFonts w:ascii="Times New Roman" w:eastAsia="Times New Roman"/>
        </w:rPr>
        <w:t xml:space="preserve">4 </w:t>
      </w:r>
      <w:r>
        <w:t xml:space="preserve">分）．如图 </w:t>
      </w:r>
      <w:r>
        <w:rPr>
          <w:rFonts w:ascii="Times New Roman" w:eastAsia="Times New Roman"/>
        </w:rPr>
        <w:t>13</w:t>
      </w:r>
      <w:r>
        <w:t xml:space="preserve">，一束光从空气射到水面 </w:t>
      </w:r>
      <w:r>
        <w:rPr>
          <w:rFonts w:ascii="Times New Roman" w:eastAsia="Times New Roman"/>
          <w:i/>
        </w:rPr>
        <w:t xml:space="preserve">O </w:t>
      </w:r>
      <w:r>
        <w:t>点，反射光线在容器壁上形成一光点</w:t>
      </w:r>
      <w:r>
        <w:rPr>
          <w:rFonts w:ascii="Times New Roman" w:eastAsia="Times New Roman"/>
        </w:rPr>
        <w:t>A</w:t>
      </w:r>
      <w:r>
        <w:t>．</w:t>
      </w:r>
    </w:p>
    <w:p>
      <w:pPr>
        <w:tabs>
          <w:tab w:val="left" w:pos="472"/>
        </w:tabs>
        <w:spacing w:before="0" w:line="156" w:lineRule="auto"/>
        <w:ind w:left="0" w:right="643" w:firstLine="0"/>
        <w:jc w:val="center"/>
        <w:rPr>
          <w:rFonts w:ascii="Times New Roman"/>
          <w:sz w:val="21"/>
        </w:rPr>
      </w:pPr>
    </w:p>
    <w:p>
      <w:pPr>
        <w:pStyle w:val="3"/>
        <w:spacing w:before="44" w:line="235" w:lineRule="exact"/>
        <w:ind w:left="100"/>
      </w:pPr>
      <w:r>
        <w:t>（</w:t>
      </w:r>
      <w:r>
        <w:rPr>
          <w:rFonts w:ascii="Times New Roman" w:eastAsia="Times New Roman"/>
        </w:rPr>
        <w:t>1</w:t>
      </w:r>
      <w:r>
        <w:t>）画出反射光线及对应的入射光线；（</w:t>
      </w:r>
      <w:r>
        <w:rPr>
          <w:rFonts w:ascii="Times New Roman" w:eastAsia="Times New Roman"/>
        </w:rPr>
        <w:t>2</w:t>
      </w:r>
      <w:r>
        <w:t>）大致画出该入射光线进入水的折射光线；</w:t>
      </w:r>
    </w:p>
    <w:p>
      <w:pPr>
        <w:pStyle w:val="3"/>
        <w:spacing w:line="208" w:lineRule="exact"/>
        <w:ind w:right="624"/>
        <w:jc w:val="right"/>
        <w:rPr>
          <w:rFonts w:ascii="Times New Roman"/>
        </w:rPr>
      </w:pPr>
    </w:p>
    <w:p>
      <w:pPr>
        <w:pStyle w:val="3"/>
        <w:numPr>
          <w:ilvl w:val="0"/>
          <w:numId w:val="5"/>
        </w:numPr>
        <w:tabs>
          <w:tab w:val="left" w:pos="4655"/>
          <w:tab w:val="left" w:pos="6337"/>
        </w:tabs>
        <w:spacing w:before="27"/>
        <w:ind w:left="100"/>
      </w:pPr>
      <w:r>
        <w:t>（</w:t>
      </w:r>
      <w:r>
        <w:rPr>
          <w:rFonts w:ascii="Times New Roman" w:eastAsia="Times New Roman"/>
        </w:rPr>
        <w:t>3</w:t>
      </w:r>
      <w:r>
        <w:t>）</w:t>
      </w:r>
      <w:r>
        <w:rPr>
          <w:rFonts w:ascii="Times New Roman" w:eastAsia="Times New Roman"/>
        </w:rPr>
        <w:t>A</w:t>
      </w:r>
      <w:r>
        <w:rPr>
          <w:rFonts w:ascii="Times New Roman" w:eastAsia="Times New Roman"/>
          <w:spacing w:val="-3"/>
        </w:rPr>
        <w:t xml:space="preserve"> </w:t>
      </w:r>
      <w:r>
        <w:t>在水中的像到</w:t>
      </w:r>
      <w:r>
        <w:rPr>
          <w:spacing w:val="-52"/>
        </w:rPr>
        <w:t xml:space="preserve"> </w:t>
      </w:r>
      <w:r>
        <w:rPr>
          <w:rFonts w:ascii="Times New Roman" w:eastAsia="Times New Roman"/>
        </w:rPr>
        <w:t>A</w:t>
      </w:r>
      <w:r>
        <w:rPr>
          <w:rFonts w:ascii="Times New Roman" w:eastAsia="Times New Roman"/>
          <w:spacing w:val="-2"/>
        </w:rPr>
        <w:t xml:space="preserve"> </w:t>
      </w:r>
      <w:r>
        <w:t>的距离为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Times New Roman" w:eastAsia="Times New Roman"/>
        </w:rPr>
        <w:t>cm</w:t>
      </w:r>
      <w:r>
        <w:t>．</w:t>
      </w:r>
    </w:p>
    <w:p>
      <w:pPr>
        <w:pStyle w:val="3"/>
        <w:numPr>
          <w:ilvl w:val="0"/>
          <w:numId w:val="0"/>
        </w:numPr>
        <w:tabs>
          <w:tab w:val="left" w:pos="4655"/>
          <w:tab w:val="left" w:pos="6337"/>
        </w:tabs>
        <w:spacing w:before="27"/>
        <w:ind w:right="0" w:rightChars="0"/>
        <w:rPr>
          <w:rFonts w:ascii="Times New Roman" w:eastAsia="Times New Roman"/>
        </w:rPr>
      </w:pPr>
      <w:r>
        <w:rPr>
          <w:rFonts w:hint="eastAsia"/>
          <w:lang w:val="en-US" w:eastAsia="zh-CN"/>
        </w:rPr>
        <w:t xml:space="preserve">      </w:t>
      </w:r>
      <w:r>
        <w:drawing>
          <wp:inline distT="0" distB="0" distL="114300" distR="114300">
            <wp:extent cx="4485640" cy="2047875"/>
            <wp:effectExtent l="0" t="0" r="1016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8564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</w:p>
    <w:p>
      <w:pPr>
        <w:pStyle w:val="3"/>
        <w:spacing w:before="49"/>
      </w:pPr>
      <w:r>
        <w:rPr>
          <w:rFonts w:ascii="Times New Roman" w:eastAsia="Times New Roman"/>
        </w:rPr>
        <w:t>14</w:t>
      </w:r>
      <w:r>
        <w:t>（</w:t>
      </w:r>
      <w:r>
        <w:rPr>
          <w:rFonts w:ascii="Times New Roman" w:eastAsia="Times New Roman"/>
        </w:rPr>
        <w:t xml:space="preserve">2 </w:t>
      </w:r>
      <w:r>
        <w:t>分）</w:t>
      </w:r>
      <w:r>
        <w:rPr>
          <w:rFonts w:ascii="Times New Roman" w:eastAsia="Times New Roman"/>
        </w:rPr>
        <w:t xml:space="preserve">O </w:t>
      </w:r>
      <w:r>
        <w:rPr>
          <w:spacing w:val="-2"/>
        </w:rPr>
        <w:t xml:space="preserve">为支点的轻质杠杆原处于水平静止．现同时施加大小相等的力 </w:t>
      </w:r>
      <w:r>
        <w:rPr>
          <w:rFonts w:ascii="Times New Roman" w:eastAsia="Times New Roman"/>
        </w:rPr>
        <w:t>F1</w:t>
      </w:r>
      <w:r>
        <w:rPr>
          <w:rFonts w:ascii="Times New Roman" w:eastAsia="Times New Roman"/>
          <w:spacing w:val="52"/>
        </w:rPr>
        <w:t xml:space="preserve"> </w:t>
      </w:r>
      <w:r>
        <w:t>、</w:t>
      </w:r>
      <w:r>
        <w:rPr>
          <w:rFonts w:ascii="Times New Roman" w:eastAsia="Times New Roman"/>
        </w:rPr>
        <w:t>F2</w:t>
      </w:r>
      <w:r>
        <w:t>（</w:t>
      </w:r>
      <w:r>
        <w:rPr>
          <w:spacing w:val="-18"/>
        </w:rPr>
        <w:t xml:space="preserve">如图 </w:t>
      </w:r>
      <w:r>
        <w:rPr>
          <w:rFonts w:ascii="Times New Roman" w:eastAsia="Times New Roman"/>
        </w:rPr>
        <w:t>14</w:t>
      </w:r>
      <w:r>
        <w:t>）．</w:t>
      </w:r>
    </w:p>
    <w:p>
      <w:pPr>
        <w:pStyle w:val="8"/>
        <w:numPr>
          <w:ilvl w:val="0"/>
          <w:numId w:val="6"/>
        </w:numPr>
        <w:tabs>
          <w:tab w:val="left" w:pos="625"/>
          <w:tab w:val="left" w:pos="3930"/>
        </w:tabs>
        <w:spacing w:before="106" w:after="0" w:line="240" w:lineRule="auto"/>
        <w:ind w:left="624" w:right="0" w:hanging="525"/>
        <w:jc w:val="left"/>
        <w:rPr>
          <w:rFonts w:ascii="Times New Roman" w:eastAsia="Times New Roman"/>
          <w:sz w:val="21"/>
        </w:rPr>
      </w:pPr>
      <w:r>
        <w:rPr>
          <w:w w:val="95"/>
          <w:sz w:val="21"/>
        </w:rPr>
        <w:t>此时杠杆能否保持平衡？</w:t>
      </w:r>
      <w:r>
        <w:rPr>
          <w:rFonts w:ascii="Times New Roman" w:eastAsia="Times New Roman"/>
          <w:w w:val="95"/>
          <w:sz w:val="21"/>
          <w:u w:val="single"/>
        </w:rPr>
        <w:t xml:space="preserve"> </w:t>
      </w:r>
      <w:r>
        <w:rPr>
          <w:rFonts w:ascii="Times New Roman" w:eastAsia="Times New Roman"/>
          <w:sz w:val="21"/>
          <w:u w:val="single"/>
        </w:rPr>
        <w:tab/>
      </w:r>
    </w:p>
    <w:p>
      <w:pPr>
        <w:pStyle w:val="8"/>
        <w:numPr>
          <w:ilvl w:val="0"/>
          <w:numId w:val="6"/>
        </w:numPr>
        <w:tabs>
          <w:tab w:val="left" w:pos="625"/>
        </w:tabs>
        <w:spacing w:before="103" w:after="0" w:line="240" w:lineRule="auto"/>
        <w:ind w:left="624" w:right="0" w:hanging="525"/>
        <w:jc w:val="left"/>
        <w:rPr>
          <w:sz w:val="21"/>
        </w:rPr>
      </w:pPr>
      <w:r>
        <w:rPr>
          <w:spacing w:val="-11"/>
          <w:sz w:val="21"/>
        </w:rPr>
        <w:t xml:space="preserve">画出图中 </w:t>
      </w:r>
      <w:r>
        <w:rPr>
          <w:rFonts w:ascii="Times New Roman" w:eastAsia="Times New Roman"/>
          <w:sz w:val="21"/>
        </w:rPr>
        <w:t>F1</w:t>
      </w:r>
      <w:r>
        <w:rPr>
          <w:rFonts w:ascii="Times New Roman" w:eastAsia="Times New Roman"/>
          <w:spacing w:val="3"/>
          <w:sz w:val="21"/>
        </w:rPr>
        <w:t xml:space="preserve"> </w:t>
      </w:r>
      <w:r>
        <w:rPr>
          <w:spacing w:val="-14"/>
          <w:sz w:val="21"/>
        </w:rPr>
        <w:t xml:space="preserve">的力臂 </w:t>
      </w:r>
      <w:r>
        <w:rPr>
          <w:rFonts w:ascii="Times New Roman" w:eastAsia="Times New Roman"/>
          <w:sz w:val="21"/>
        </w:rPr>
        <w:t>L1</w:t>
      </w:r>
      <w:r>
        <w:rPr>
          <w:sz w:val="21"/>
        </w:rPr>
        <w:t>．</w:t>
      </w:r>
    </w:p>
    <w:p>
      <w:pPr>
        <w:pStyle w:val="3"/>
        <w:rPr>
          <w:sz w:val="22"/>
        </w:rPr>
      </w:pPr>
    </w:p>
    <w:p>
      <w:pPr>
        <w:pStyle w:val="3"/>
        <w:rPr>
          <w:rFonts w:hint="eastAsia" w:eastAsia="宋体"/>
          <w:sz w:val="22"/>
          <w:lang w:val="en-US" w:eastAsia="zh-CN"/>
        </w:rPr>
      </w:pPr>
      <w:r>
        <w:rPr>
          <w:rFonts w:hint="eastAsia"/>
          <w:sz w:val="22"/>
          <w:lang w:val="en-US" w:eastAsia="zh-CN"/>
        </w:rPr>
        <w:t xml:space="preserve">   </w:t>
      </w:r>
      <w:r>
        <w:drawing>
          <wp:inline distT="0" distB="0" distL="114300" distR="114300">
            <wp:extent cx="1743075" cy="100965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rPr>
          <w:sz w:val="22"/>
        </w:rPr>
      </w:pPr>
    </w:p>
    <w:p>
      <w:pPr>
        <w:pStyle w:val="3"/>
        <w:rPr>
          <w:sz w:val="19"/>
        </w:rPr>
      </w:pPr>
    </w:p>
    <w:p>
      <w:pPr>
        <w:pStyle w:val="3"/>
        <w:tabs>
          <w:tab w:val="left" w:pos="3752"/>
          <w:tab w:val="left" w:pos="7510"/>
          <w:tab w:val="left" w:pos="9529"/>
        </w:tabs>
        <w:spacing w:line="417" w:lineRule="auto"/>
        <w:ind w:left="100" w:right="411"/>
      </w:pPr>
      <w:r>
        <w:rPr>
          <w:rFonts w:ascii="Times New Roman" w:eastAsia="Times New Roman"/>
        </w:rPr>
        <w:t>15(6</w:t>
      </w:r>
      <w:r>
        <w:rPr>
          <w:rFonts w:ascii="Times New Roman" w:eastAsia="Times New Roman"/>
          <w:spacing w:val="2"/>
        </w:rPr>
        <w:t xml:space="preserve"> </w:t>
      </w:r>
      <w:r>
        <w:t>分</w:t>
      </w:r>
      <w:r>
        <w:rPr>
          <w:rFonts w:ascii="Times New Roman" w:eastAsia="Times New Roman"/>
        </w:rPr>
        <w:t>).</w:t>
      </w:r>
      <w:r>
        <w:rPr>
          <w:rFonts w:ascii="Times New Roman" w:eastAsia="Times New Roman"/>
          <w:spacing w:val="5"/>
        </w:rPr>
        <w:t xml:space="preserve"> </w:t>
      </w:r>
      <w:r>
        <w:t>图</w:t>
      </w:r>
      <w:r>
        <w:rPr>
          <w:spacing w:val="-48"/>
        </w:rPr>
        <w:t xml:space="preserve"> </w:t>
      </w:r>
      <w:r>
        <w:rPr>
          <w:rFonts w:ascii="Times New Roman" w:eastAsia="Times New Roman"/>
        </w:rPr>
        <w:t>15</w:t>
      </w:r>
      <w:r>
        <w:rPr>
          <w:rFonts w:ascii="Times New Roman" w:eastAsia="Times New Roman"/>
          <w:spacing w:val="5"/>
        </w:rPr>
        <w:t xml:space="preserve"> </w:t>
      </w:r>
      <w:r>
        <w:t>中玩</w:t>
      </w:r>
      <w:r>
        <w:rPr>
          <w:spacing w:val="4"/>
        </w:rPr>
        <w:t>具</w:t>
      </w:r>
      <w:r>
        <w:t>猩猩手中的香蕉以相</w:t>
      </w:r>
      <w:r>
        <w:rPr>
          <w:spacing w:val="4"/>
        </w:rPr>
        <w:t>同</w:t>
      </w:r>
      <w:r>
        <w:t>大小的速度</w:t>
      </w:r>
      <w:r>
        <w:rPr>
          <w:spacing w:val="4"/>
        </w:rPr>
        <w:t>转</w:t>
      </w:r>
      <w:r>
        <w:t>动</w:t>
      </w:r>
      <w:r>
        <w:rPr>
          <w:rFonts w:ascii="Times New Roman" w:eastAsia="Times New Roman"/>
        </w:rPr>
        <w:t>.</w:t>
      </w:r>
      <w:r>
        <w:t>图</w:t>
      </w:r>
      <w:r>
        <w:rPr>
          <w:spacing w:val="-49"/>
        </w:rPr>
        <w:t xml:space="preserve"> </w:t>
      </w:r>
      <w:r>
        <w:rPr>
          <w:rFonts w:ascii="Times New Roman" w:eastAsia="Times New Roman"/>
        </w:rPr>
        <w:t>15-2</w:t>
      </w:r>
      <w:r>
        <w:rPr>
          <w:rFonts w:ascii="Times New Roman" w:eastAsia="Times New Roman"/>
          <w:spacing w:val="5"/>
        </w:rPr>
        <w:t xml:space="preserve"> </w:t>
      </w:r>
      <w:r>
        <w:t>所示</w:t>
      </w:r>
      <w:r>
        <w:rPr>
          <w:spacing w:val="4"/>
        </w:rPr>
        <w:t>，</w:t>
      </w:r>
      <w:r>
        <w:t>香</w:t>
      </w:r>
      <w:r>
        <w:rPr>
          <w:spacing w:val="4"/>
        </w:rPr>
        <w:t>蕉</w:t>
      </w:r>
      <w:r>
        <w:t>（看成点）从最</w:t>
      </w:r>
      <w:r>
        <w:rPr>
          <w:spacing w:val="4"/>
        </w:rPr>
        <w:t>高</w:t>
      </w:r>
      <w:r>
        <w:t>位置</w:t>
      </w:r>
      <w:r>
        <w:rPr>
          <w:spacing w:val="-48"/>
        </w:rPr>
        <w:t xml:space="preserve"> 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  <w:spacing w:val="5"/>
        </w:rPr>
        <w:t xml:space="preserve"> </w:t>
      </w:r>
      <w:r>
        <w:t>转到最</w:t>
      </w:r>
      <w:r>
        <w:rPr>
          <w:spacing w:val="47"/>
        </w:rPr>
        <w:t>低位</w:t>
      </w:r>
      <w:r>
        <w:t>置</w:t>
      </w:r>
      <w:r>
        <w:rPr>
          <w:spacing w:val="-8"/>
        </w:rPr>
        <w:t xml:space="preserve"> 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43"/>
        </w:rPr>
        <w:t xml:space="preserve"> </w:t>
      </w:r>
      <w:r>
        <w:rPr>
          <w:spacing w:val="47"/>
        </w:rPr>
        <w:t>的过程中</w:t>
      </w:r>
      <w:r>
        <w:t>，</w:t>
      </w:r>
      <w:r>
        <w:rPr>
          <w:spacing w:val="-59"/>
        </w:rPr>
        <w:t xml:space="preserve"> </w:t>
      </w:r>
      <w:r>
        <w:rPr>
          <w:spacing w:val="47"/>
        </w:rPr>
        <w:t>其动能</w:t>
      </w:r>
      <w:r>
        <w:rPr>
          <w:spacing w:val="47"/>
          <w:u w:val="single"/>
        </w:rPr>
        <w:t xml:space="preserve"> </w:t>
      </w:r>
      <w:r>
        <w:rPr>
          <w:spacing w:val="47"/>
          <w:u w:val="single"/>
        </w:rPr>
        <w:tab/>
      </w:r>
      <w:r>
        <w:t>、</w:t>
      </w:r>
      <w:r>
        <w:rPr>
          <w:spacing w:val="-59"/>
        </w:rPr>
        <w:t xml:space="preserve"> </w:t>
      </w:r>
      <w:r>
        <w:rPr>
          <w:spacing w:val="47"/>
        </w:rPr>
        <w:t>依据</w:t>
      </w:r>
      <w:r>
        <w:t>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Times New Roman" w:eastAsia="Times New Roman"/>
        </w:rPr>
        <w:t>;</w:t>
      </w:r>
      <w:r>
        <w:rPr>
          <w:rFonts w:ascii="Times New Roman" w:eastAsia="Times New Roman"/>
          <w:spacing w:val="-6"/>
        </w:rPr>
        <w:t xml:space="preserve"> </w:t>
      </w:r>
      <w:r>
        <w:rPr>
          <w:spacing w:val="47"/>
        </w:rPr>
        <w:t>重力势能</w:t>
      </w:r>
      <w:r>
        <w:rPr>
          <w:spacing w:val="47"/>
          <w:u w:val="single"/>
        </w:rPr>
        <w:t xml:space="preserve"> </w:t>
      </w:r>
      <w:r>
        <w:rPr>
          <w:spacing w:val="47"/>
          <w:u w:val="single"/>
        </w:rPr>
        <w:tab/>
      </w:r>
      <w:r>
        <w:t>、</w:t>
      </w:r>
      <w:r>
        <w:rPr>
          <w:spacing w:val="-61"/>
        </w:rPr>
        <w:t xml:space="preserve"> </w:t>
      </w:r>
      <w:r>
        <w:rPr>
          <w:spacing w:val="47"/>
        </w:rPr>
        <w:t>依据</w:t>
      </w:r>
      <w:r>
        <w:t>是</w:t>
      </w:r>
    </w:p>
    <w:p>
      <w:pPr>
        <w:pStyle w:val="3"/>
        <w:tabs>
          <w:tab w:val="left" w:pos="2410"/>
          <w:tab w:val="left" w:pos="3834"/>
          <w:tab w:val="left" w:pos="7352"/>
        </w:tabs>
        <w:spacing w:line="417" w:lineRule="auto"/>
        <w:ind w:left="100" w:right="420"/>
      </w:pPr>
      <w:r>
        <w:rPr>
          <w:rFonts w:ascii="Times New Roman" w:hAnsi="Times New Roman" w:eastAsia="Times New Roman"/>
          <w:w w:val="99"/>
          <w:u w:val="single"/>
        </w:rPr>
        <w:t xml:space="preserve"> </w:t>
      </w:r>
      <w:r>
        <w:rPr>
          <w:rFonts w:ascii="Times New Roman" w:hAnsi="Times New Roman" w:eastAsia="Times New Roman"/>
          <w:u w:val="single"/>
        </w:rPr>
        <w:tab/>
      </w:r>
      <w:r>
        <w:rPr>
          <w:rFonts w:ascii="Times New Roman" w:hAnsi="Times New Roman" w:eastAsia="Times New Roman"/>
        </w:rPr>
        <w:t>;</w:t>
      </w:r>
      <w:r>
        <w:t>机械能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Times New Roman" w:hAnsi="Times New Roman" w:eastAsia="Times New Roman"/>
        </w:rPr>
        <w:t>,</w:t>
      </w:r>
      <w:r>
        <w:t>依据是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（选填“增大”、“不变”、“</w:t>
      </w:r>
      <w:r>
        <w:rPr>
          <w:spacing w:val="-13"/>
        </w:rPr>
        <w:t>减</w:t>
      </w:r>
      <w:r>
        <w:t>小”）</w:t>
      </w:r>
    </w:p>
    <w:p>
      <w:pPr>
        <w:pStyle w:val="3"/>
        <w:rPr>
          <w:sz w:val="20"/>
        </w:rPr>
      </w:pPr>
      <w:r>
        <w:rPr>
          <w:rFonts w:hint="eastAsia"/>
          <w:sz w:val="20"/>
          <w:lang w:val="en-US" w:eastAsia="zh-CN"/>
        </w:rPr>
        <w:t xml:space="preserve">  </w:t>
      </w:r>
      <w:r>
        <w:drawing>
          <wp:inline distT="0" distB="0" distL="114300" distR="114300">
            <wp:extent cx="2685415" cy="1400175"/>
            <wp:effectExtent l="0" t="0" r="63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8541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rPr>
          <w:sz w:val="20"/>
        </w:rPr>
      </w:pPr>
    </w:p>
    <w:p>
      <w:pPr>
        <w:pStyle w:val="3"/>
        <w:spacing w:before="144"/>
      </w:pPr>
      <w:r>
        <w:rPr>
          <w:rFonts w:ascii="Times New Roman" w:eastAsia="Times New Roman"/>
        </w:rPr>
        <w:t>16</w:t>
      </w:r>
      <w:r>
        <w:t>（</w:t>
      </w:r>
      <w:r>
        <w:rPr>
          <w:rFonts w:ascii="Times New Roman" w:eastAsia="Times New Roman"/>
        </w:rPr>
        <w:t xml:space="preserve">6 </w:t>
      </w:r>
      <w:r>
        <w:t>分）</w:t>
      </w:r>
      <w:r>
        <w:rPr>
          <w:rFonts w:ascii="Times New Roman" w:eastAsia="Times New Roman"/>
        </w:rPr>
        <w:t>.</w:t>
      </w:r>
      <w:r>
        <w:t>以下是关于相对湿度的资料</w:t>
      </w:r>
    </w:p>
    <w:p>
      <w:pPr>
        <w:pStyle w:val="3"/>
        <w:spacing w:before="144"/>
        <w:ind w:left="100" w:firstLine="210" w:firstLineChars="100"/>
      </w:pPr>
      <w:r>
        <w:t xml:space="preserve">①若 </w:t>
      </w:r>
      <w:r>
        <w:rPr>
          <w:rFonts w:ascii="Times New Roman" w:hAnsi="Times New Roman" w:eastAsia="Times New Roman"/>
        </w:rPr>
        <w:t>1m</w:t>
      </w:r>
      <w:r>
        <w:rPr>
          <w:rFonts w:ascii="Times New Roman" w:hAnsi="Times New Roman" w:eastAsia="Times New Roman"/>
          <w:position w:val="7"/>
          <w:sz w:val="13"/>
        </w:rPr>
        <w:t xml:space="preserve">3 </w:t>
      </w:r>
      <w:r>
        <w:t xml:space="preserve">的空气能容纳水蒸气为 </w:t>
      </w:r>
      <w:r>
        <w:rPr>
          <w:rFonts w:ascii="Times New Roman" w:hAnsi="Times New Roman" w:eastAsia="Times New Roman"/>
        </w:rPr>
        <w:t>8g</w:t>
      </w:r>
      <w:r>
        <w:t xml:space="preserve">，而实际容纳了 </w:t>
      </w:r>
      <w:r>
        <w:rPr>
          <w:rFonts w:ascii="Times New Roman" w:hAnsi="Times New Roman" w:eastAsia="Times New Roman"/>
        </w:rPr>
        <w:t>4g</w:t>
      </w:r>
      <w:r>
        <w:t xml:space="preserve">，则相对湿度为 </w:t>
      </w:r>
      <w:r>
        <w:rPr>
          <w:rFonts w:ascii="Times New Roman" w:hAnsi="Times New Roman" w:eastAsia="Times New Roman"/>
        </w:rPr>
        <w:t>50%</w:t>
      </w:r>
      <w:r>
        <w:t>．</w:t>
      </w:r>
    </w:p>
    <w:p>
      <w:pPr>
        <w:pStyle w:val="3"/>
        <w:spacing w:before="105"/>
        <w:ind w:left="520"/>
        <w:rPr>
          <w:rFonts w:ascii="Times New Roman" w:hAnsi="Times New Roman" w:eastAsia="Times New Roman"/>
        </w:rPr>
      </w:pPr>
      <w:r>
        <w:t>②相对湿度越大，水蒸发得越慢</w:t>
      </w:r>
      <w:r>
        <w:rPr>
          <w:rFonts w:ascii="Times New Roman" w:hAnsi="Times New Roman" w:eastAsia="Times New Roman"/>
        </w:rPr>
        <w:t>.</w:t>
      </w:r>
    </w:p>
    <w:p>
      <w:pPr>
        <w:pStyle w:val="3"/>
        <w:spacing w:before="154" w:line="417" w:lineRule="auto"/>
        <w:ind w:left="308" w:leftChars="140" w:right="419" w:firstLine="0" w:firstLineChars="0"/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659765</wp:posOffset>
            </wp:positionH>
            <wp:positionV relativeFrom="paragraph">
              <wp:posOffset>735330</wp:posOffset>
            </wp:positionV>
            <wp:extent cx="5614670" cy="1891030"/>
            <wp:effectExtent l="0" t="0" r="0" b="0"/>
            <wp:wrapTopAndBottom/>
            <wp:docPr id="21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3.jpe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4891" cy="18911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如图 </w:t>
      </w:r>
      <w:r>
        <w:rPr>
          <w:rFonts w:ascii="Times New Roman" w:eastAsia="Times New Roman"/>
        </w:rPr>
        <w:t>16</w:t>
      </w:r>
      <w:r>
        <w:t>，其中一温度计液泡由浸透水的布料覆盖（湿球温度计），另一温度计的液泡直接暴露在空气中（干球温度计），利用两温度计的示数及下表可得当时的相对湿度．</w:t>
      </w:r>
    </w:p>
    <w:p>
      <w:pPr>
        <w:pStyle w:val="3"/>
        <w:spacing w:before="8"/>
        <w:rPr>
          <w:sz w:val="15"/>
        </w:rPr>
      </w:pPr>
    </w:p>
    <w:p>
      <w:pPr>
        <w:pStyle w:val="8"/>
        <w:numPr>
          <w:ilvl w:val="1"/>
          <w:numId w:val="6"/>
        </w:numPr>
        <w:tabs>
          <w:tab w:val="left" w:pos="1045"/>
          <w:tab w:val="left" w:pos="6275"/>
          <w:tab w:val="left" w:pos="10230"/>
        </w:tabs>
        <w:spacing w:before="0" w:after="0" w:line="240" w:lineRule="auto"/>
        <w:ind w:left="1044" w:right="0" w:hanging="525"/>
        <w:jc w:val="left"/>
        <w:rPr>
          <w:sz w:val="21"/>
        </w:rPr>
      </w:pPr>
      <w:r>
        <w:rPr>
          <w:sz w:val="21"/>
        </w:rPr>
        <w:t>图</w:t>
      </w:r>
      <w:r>
        <w:rPr>
          <w:spacing w:val="-55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16</w:t>
      </w:r>
      <w:r>
        <w:rPr>
          <w:rFonts w:ascii="Times New Roman" w:hAnsi="Times New Roman" w:eastAsia="Times New Roman"/>
          <w:spacing w:val="-3"/>
          <w:sz w:val="21"/>
        </w:rPr>
        <w:t xml:space="preserve"> </w:t>
      </w:r>
      <w:r>
        <w:rPr>
          <w:sz w:val="21"/>
        </w:rPr>
        <w:t>干球温度计示数为</w:t>
      </w:r>
      <w:r>
        <w:rPr>
          <w:spacing w:val="-52"/>
          <w:sz w:val="21"/>
        </w:rPr>
        <w:t xml:space="preserve"> </w:t>
      </w:r>
      <w:r>
        <w:rPr>
          <w:rFonts w:ascii="Times New Roman" w:hAnsi="Times New Roman" w:eastAsia="Times New Roman"/>
          <w:spacing w:val="-9"/>
          <w:sz w:val="21"/>
        </w:rPr>
        <w:t>16</w:t>
      </w:r>
      <w:r>
        <w:rPr>
          <w:spacing w:val="-9"/>
          <w:sz w:val="21"/>
        </w:rPr>
        <w:t>℃，</w:t>
      </w:r>
      <w:r>
        <w:rPr>
          <w:sz w:val="21"/>
        </w:rPr>
        <w:t>湿球温度计示数为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18"/>
          <w:sz w:val="21"/>
        </w:rPr>
        <w:t>℃．</w:t>
      </w:r>
      <w:r>
        <w:rPr>
          <w:sz w:val="21"/>
        </w:rPr>
        <w:t>从表中推算出此时相对湿度是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rFonts w:ascii="Times New Roman" w:hAnsi="Times New Roman" w:eastAsia="Times New Roman"/>
          <w:sz w:val="21"/>
        </w:rPr>
        <w:t>%</w:t>
      </w:r>
      <w:r>
        <w:rPr>
          <w:sz w:val="21"/>
        </w:rPr>
        <w:t>．</w:t>
      </w:r>
    </w:p>
    <w:p>
      <w:pPr>
        <w:pStyle w:val="3"/>
        <w:spacing w:before="6"/>
        <w:rPr>
          <w:sz w:val="15"/>
        </w:rPr>
      </w:pPr>
    </w:p>
    <w:p>
      <w:pPr>
        <w:pStyle w:val="8"/>
        <w:numPr>
          <w:ilvl w:val="1"/>
          <w:numId w:val="6"/>
        </w:numPr>
        <w:tabs>
          <w:tab w:val="left" w:pos="1045"/>
        </w:tabs>
        <w:spacing w:before="1" w:after="0" w:line="240" w:lineRule="auto"/>
        <w:ind w:left="1044" w:right="0" w:hanging="525"/>
        <w:jc w:val="left"/>
        <w:rPr>
          <w:sz w:val="21"/>
        </w:rPr>
      </w:pPr>
      <w:r>
        <w:rPr>
          <w:spacing w:val="-5"/>
          <w:sz w:val="21"/>
        </w:rPr>
        <w:t xml:space="preserve">根据表归纳“当湿球温度计与干球温度计示数差为 </w:t>
      </w:r>
      <w:r>
        <w:rPr>
          <w:rFonts w:ascii="Times New Roman" w:hAnsi="Times New Roman" w:eastAsia="Times New Roman"/>
          <w:sz w:val="21"/>
        </w:rPr>
        <w:t>3</w:t>
      </w:r>
      <w:r>
        <w:rPr>
          <w:spacing w:val="-4"/>
          <w:sz w:val="21"/>
        </w:rPr>
        <w:t>℃时，相对湿度与干球温度计测得的温度的关系．”</w:t>
      </w:r>
    </w:p>
    <w:p>
      <w:pPr>
        <w:pStyle w:val="3"/>
        <w:rPr>
          <w:sz w:val="20"/>
        </w:rPr>
      </w:pPr>
    </w:p>
    <w:p>
      <w:pPr>
        <w:pStyle w:val="3"/>
        <w:spacing w:before="8"/>
        <w:rPr>
          <w:sz w:val="11"/>
        </w:rPr>
      </w:pPr>
      <w: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122555</wp:posOffset>
                </wp:positionV>
                <wp:extent cx="3734435" cy="1270"/>
                <wp:effectExtent l="0" t="0" r="0" b="0"/>
                <wp:wrapTopAndBottom/>
                <wp:docPr id="108" name="任意多边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4435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5881">
                              <a:moveTo>
                                <a:pt x="0" y="0"/>
                              </a:moveTo>
                              <a:lnTo>
                                <a:pt x="5881" y="0"/>
                              </a:lnTo>
                            </a:path>
                          </a:pathLst>
                        </a:custGeom>
                        <a:noFill/>
                        <a:ln w="5309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35" o:spid="_x0000_s1026" o:spt="100" style="position:absolute;left:0pt;margin-left:36pt;margin-top:9.65pt;height:0.1pt;width:294.05pt;mso-position-horizontal-relative:page;mso-wrap-distance-bottom:0pt;mso-wrap-distance-top:0pt;z-index:-251651072;mso-width-relative:page;mso-height-relative:page;" filled="f" stroked="t" coordsize="5881,1" o:gfxdata="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JYfHPbVAAAACAEAAA8AAAAA&#10;AAAAAQAgAAAAIgAAAGRycy9kb3ducmV2LnhtbFBLAQIUABQAAAAIAIdO4kCNAAUe3gEAALcDAAAO&#10;AAAAAAAAAAEAIAAAACQBAABkcnMvZTJvRG9jLnhtbFBLBQYAAAAABgAGAFkBAAB0BQAAAAA=&#10;" path="m0,0l5881,0e">
                <v:fill on="f" focussize="0,0"/>
                <v:stroke weight="0.41803149606299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>
      <w:pPr>
        <w:pStyle w:val="3"/>
        <w:spacing w:before="4"/>
        <w:rPr>
          <w:sz w:val="8"/>
        </w:rPr>
      </w:pPr>
    </w:p>
    <w:p>
      <w:pPr>
        <w:pStyle w:val="8"/>
        <w:numPr>
          <w:ilvl w:val="1"/>
          <w:numId w:val="6"/>
        </w:numPr>
        <w:tabs>
          <w:tab w:val="left" w:pos="1045"/>
        </w:tabs>
        <w:spacing w:before="76" w:after="0" w:line="240" w:lineRule="auto"/>
        <w:ind w:left="1044" w:right="0" w:hanging="525"/>
        <w:jc w:val="left"/>
        <w:rPr>
          <w:sz w:val="21"/>
        </w:rPr>
      </w:pPr>
      <w:r>
        <w:rPr>
          <w:spacing w:val="-4"/>
          <w:sz w:val="21"/>
        </w:rPr>
        <w:t xml:space="preserve">简单解释为什么广州相对湿度大于 </w:t>
      </w:r>
      <w:r>
        <w:rPr>
          <w:rFonts w:ascii="Times New Roman" w:eastAsia="Times New Roman"/>
          <w:sz w:val="21"/>
        </w:rPr>
        <w:t>90%</w:t>
      </w:r>
      <w:r>
        <w:rPr>
          <w:sz w:val="21"/>
        </w:rPr>
        <w:t>的日子，湿衣服很难晾干？</w:t>
      </w:r>
    </w:p>
    <w:p>
      <w:pPr>
        <w:pStyle w:val="3"/>
        <w:rPr>
          <w:sz w:val="20"/>
        </w:rPr>
      </w:pPr>
    </w:p>
    <w:p>
      <w:pPr>
        <w:pStyle w:val="3"/>
        <w:spacing w:before="9"/>
        <w:rPr>
          <w:sz w:val="11"/>
        </w:rPr>
      </w:pPr>
      <w: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123190</wp:posOffset>
                </wp:positionV>
                <wp:extent cx="4400550" cy="1270"/>
                <wp:effectExtent l="0" t="0" r="0" b="0"/>
                <wp:wrapTopAndBottom/>
                <wp:docPr id="109" name="任意多边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0055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6930">
                              <a:moveTo>
                                <a:pt x="0" y="0"/>
                              </a:moveTo>
                              <a:lnTo>
                                <a:pt x="6930" y="0"/>
                              </a:lnTo>
                            </a:path>
                          </a:pathLst>
                        </a:custGeom>
                        <a:noFill/>
                        <a:ln w="5309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36" o:spid="_x0000_s1026" o:spt="100" style="position:absolute;left:0pt;margin-left:36pt;margin-top:9.7pt;height:0.1pt;width:346.5pt;mso-position-horizontal-relative:page;mso-wrap-distance-bottom:0pt;mso-wrap-distance-top:0pt;z-index:-251649024;mso-width-relative:page;mso-height-relative:page;" filled="f" stroked="t" coordsize="6930,1" o:gfxdata="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Hy0AoLXAAAACAEAAA8A&#10;AAAAAAAAAQAgAAAAIgAAAGRycy9kb3ducmV2LnhtbFBLAQIUABQAAAAIAIdO4kBWHXle3wEAALcD&#10;AAAOAAAAAAAAAAEAIAAAACYBAABkcnMvZTJvRG9jLnhtbFBLBQYAAAAABgAGAFkBAAB3BQAAAAA=&#10;" path="m0,0l6930,0e">
                <v:fill on="f" focussize="0,0"/>
                <v:stroke weight="0.41803149606299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>
      <w:pPr>
        <w:pStyle w:val="3"/>
        <w:spacing w:before="4"/>
        <w:rPr>
          <w:sz w:val="8"/>
        </w:rPr>
      </w:pPr>
    </w:p>
    <w:p>
      <w:pPr>
        <w:pStyle w:val="3"/>
        <w:spacing w:before="76" w:line="415" w:lineRule="auto"/>
        <w:ind w:left="100" w:right="4261"/>
      </w:pPr>
      <w:r>
        <w:rPr>
          <w:rFonts w:ascii="Times New Roman" w:eastAsia="Times New Roman"/>
        </w:rPr>
        <w:t xml:space="preserve">17(3 </w:t>
      </w:r>
      <w:r>
        <w:t>分</w:t>
      </w:r>
      <w:r>
        <w:rPr>
          <w:rFonts w:ascii="Times New Roman" w:eastAsia="Times New Roman"/>
        </w:rPr>
        <w:t>)</w:t>
      </w:r>
      <w:r>
        <w:rPr>
          <w:spacing w:val="-19"/>
        </w:rPr>
        <w:t xml:space="preserve">如图 </w:t>
      </w:r>
      <w:r>
        <w:rPr>
          <w:rFonts w:ascii="Times New Roman" w:eastAsia="Times New Roman"/>
          <w:spacing w:val="-12"/>
        </w:rPr>
        <w:t>17</w:t>
      </w:r>
      <w:r>
        <w:rPr>
          <w:spacing w:val="-8"/>
        </w:rPr>
        <w:t>，用测力计拉动木块，使它沿同一水平路面运动．</w:t>
      </w:r>
      <w:r>
        <w:rPr>
          <w:rFonts w:ascii="Times New Roman" w:eastAsia="Times New Roman"/>
          <w:spacing w:val="-12"/>
        </w:rPr>
        <w:t xml:space="preserve">AB </w:t>
      </w:r>
      <w:r>
        <w:t>段</w:t>
      </w:r>
      <w:r>
        <w:rPr>
          <w:rFonts w:hint="eastAsia"/>
          <w:lang w:val="en-US" w:eastAsia="zh-CN"/>
        </w:rPr>
        <w:t>木</w:t>
      </w:r>
      <w:r>
        <w:rPr>
          <w:spacing w:val="-7"/>
          <w:position w:val="2"/>
        </w:rPr>
        <w:t xml:space="preserve">块受水平力 </w:t>
      </w:r>
      <w:r>
        <w:rPr>
          <w:rFonts w:ascii="Times New Roman" w:eastAsia="Times New Roman"/>
          <w:i/>
          <w:position w:val="2"/>
        </w:rPr>
        <w:t>F</w:t>
      </w:r>
      <w:r>
        <w:rPr>
          <w:rFonts w:ascii="Times New Roman" w:eastAsia="Times New Roman"/>
          <w:sz w:val="13"/>
        </w:rPr>
        <w:t xml:space="preserve">1 </w:t>
      </w:r>
      <w:r>
        <w:rPr>
          <w:position w:val="2"/>
        </w:rPr>
        <w:t>作用做匀速直线运动．</w:t>
      </w:r>
      <w:r>
        <w:rPr>
          <w:rFonts w:ascii="Times New Roman" w:eastAsia="Times New Roman"/>
          <w:position w:val="2"/>
        </w:rPr>
        <w:t xml:space="preserve">CD </w:t>
      </w:r>
      <w:r>
        <w:rPr>
          <w:position w:val="2"/>
        </w:rPr>
        <w:t>段，改用另一大小不变的水</w:t>
      </w:r>
      <w:r>
        <w:rPr>
          <w:spacing w:val="-17"/>
          <w:position w:val="2"/>
        </w:rPr>
        <w:t xml:space="preserve">平力 </w:t>
      </w:r>
      <w:r>
        <w:rPr>
          <w:rFonts w:ascii="Times New Roman" w:eastAsia="Times New Roman"/>
          <w:i/>
          <w:position w:val="2"/>
        </w:rPr>
        <w:t>F</w:t>
      </w:r>
      <w:r>
        <w:rPr>
          <w:rFonts w:ascii="Times New Roman" w:eastAsia="Times New Roman"/>
          <w:sz w:val="13"/>
        </w:rPr>
        <w:t xml:space="preserve">2 </w:t>
      </w:r>
      <w:r>
        <w:rPr>
          <w:spacing w:val="-4"/>
          <w:position w:val="2"/>
        </w:rPr>
        <w:t xml:space="preserve">拉动木块继续运动．两力大小如图 </w:t>
      </w:r>
      <w:r>
        <w:rPr>
          <w:rFonts w:ascii="Times New Roman" w:eastAsia="Times New Roman"/>
          <w:position w:val="2"/>
        </w:rPr>
        <w:t>17</w:t>
      </w:r>
      <w:r>
        <w:rPr>
          <w:rFonts w:hint="eastAsia" w:ascii="Times New Roman"/>
          <w:position w:val="2"/>
          <w:lang w:val="en-US" w:eastAsia="zh-CN"/>
        </w:rPr>
        <w:t>所示：</w:t>
      </w:r>
      <w:r>
        <w:drawing>
          <wp:inline distT="0" distB="0" distL="114300" distR="114300">
            <wp:extent cx="2761615" cy="1466850"/>
            <wp:effectExtent l="0" t="0" r="63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6161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before="76" w:line="415" w:lineRule="auto"/>
        <w:ind w:left="100" w:right="4261" w:firstLine="210" w:firstLineChars="100"/>
        <w:rPr>
          <w:sz w:val="21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1）</w:t>
      </w:r>
      <w:r>
        <w:rPr>
          <w:rFonts w:ascii="Times New Roman" w:eastAsia="Times New Roman"/>
          <w:i/>
          <w:position w:val="2"/>
          <w:sz w:val="21"/>
        </w:rPr>
        <w:t>F</w:t>
      </w:r>
      <w:r>
        <w:rPr>
          <w:rFonts w:ascii="Times New Roman" w:eastAsia="Times New Roman"/>
          <w:sz w:val="13"/>
        </w:rPr>
        <w:t>2</w:t>
      </w:r>
      <w:r>
        <w:rPr>
          <w:rFonts w:ascii="Times New Roman" w:eastAsia="Times New Roman"/>
          <w:spacing w:val="2"/>
          <w:sz w:val="13"/>
        </w:rPr>
        <w:t xml:space="preserve"> </w:t>
      </w:r>
      <w:r>
        <w:rPr>
          <w:position w:val="2"/>
          <w:sz w:val="21"/>
        </w:rPr>
        <w:t>为</w:t>
      </w:r>
      <w:r>
        <w:rPr>
          <w:position w:val="2"/>
          <w:sz w:val="21"/>
          <w:u w:val="single"/>
        </w:rPr>
        <w:t xml:space="preserve"> </w:t>
      </w:r>
      <w:r>
        <w:rPr>
          <w:position w:val="2"/>
          <w:sz w:val="21"/>
          <w:u w:val="single"/>
        </w:rPr>
        <w:tab/>
      </w:r>
      <w:r>
        <w:rPr>
          <w:rFonts w:ascii="Times New Roman" w:eastAsia="Times New Roman"/>
          <w:position w:val="2"/>
          <w:sz w:val="21"/>
        </w:rPr>
        <w:t>N</w:t>
      </w:r>
      <w:r>
        <w:rPr>
          <w:position w:val="2"/>
          <w:sz w:val="21"/>
        </w:rPr>
        <w:t>．</w:t>
      </w:r>
    </w:p>
    <w:p>
      <w:pPr>
        <w:pStyle w:val="8"/>
        <w:numPr>
          <w:ilvl w:val="0"/>
          <w:numId w:val="0"/>
        </w:numPr>
        <w:tabs>
          <w:tab w:val="left" w:pos="625"/>
          <w:tab w:val="left" w:pos="3795"/>
        </w:tabs>
        <w:spacing w:before="0" w:after="0" w:line="240" w:lineRule="auto"/>
        <w:ind w:right="0" w:rightChars="0" w:firstLine="210" w:firstLineChars="100"/>
        <w:jc w:val="left"/>
        <w:rPr>
          <w:sz w:val="21"/>
        </w:rPr>
      </w:pPr>
      <w:r>
        <w:rPr>
          <w:rFonts w:hint="eastAsia"/>
          <w:position w:val="2"/>
          <w:sz w:val="21"/>
          <w:lang w:eastAsia="zh-CN"/>
        </w:rPr>
        <w:t>（</w:t>
      </w:r>
      <w:r>
        <w:rPr>
          <w:rFonts w:hint="eastAsia"/>
          <w:position w:val="2"/>
          <w:sz w:val="21"/>
          <w:lang w:val="en-US" w:eastAsia="zh-CN"/>
        </w:rPr>
        <w:t>2）</w:t>
      </w:r>
      <w:r>
        <w:rPr>
          <w:position w:val="2"/>
          <w:sz w:val="21"/>
        </w:rPr>
        <w:t>若</w:t>
      </w:r>
      <w:r>
        <w:rPr>
          <w:spacing w:val="-48"/>
          <w:position w:val="2"/>
          <w:sz w:val="21"/>
        </w:rPr>
        <w:t xml:space="preserve"> </w:t>
      </w:r>
      <w:r>
        <w:rPr>
          <w:rFonts w:ascii="Times New Roman" w:hAnsi="Times New Roman" w:eastAsia="Times New Roman"/>
          <w:i/>
          <w:position w:val="2"/>
          <w:sz w:val="21"/>
        </w:rPr>
        <w:t>S</w:t>
      </w:r>
      <w:r>
        <w:rPr>
          <w:rFonts w:ascii="Times New Roman" w:hAnsi="Times New Roman" w:eastAsia="Times New Roman"/>
          <w:sz w:val="13"/>
        </w:rPr>
        <w:t>AB</w:t>
      </w:r>
      <w:r>
        <w:rPr>
          <w:rFonts w:ascii="Times New Roman" w:hAnsi="Times New Roman" w:eastAsia="Times New Roman"/>
          <w:position w:val="2"/>
          <w:sz w:val="21"/>
        </w:rPr>
        <w:t>=</w:t>
      </w:r>
      <w:r>
        <w:rPr>
          <w:rFonts w:ascii="Times New Roman" w:hAnsi="Times New Roman" w:eastAsia="Times New Roman"/>
          <w:i/>
          <w:position w:val="2"/>
          <w:sz w:val="21"/>
        </w:rPr>
        <w:t>S</w:t>
      </w:r>
      <w:r>
        <w:rPr>
          <w:rFonts w:ascii="Times New Roman" w:hAnsi="Times New Roman" w:eastAsia="Times New Roman"/>
          <w:sz w:val="13"/>
        </w:rPr>
        <w:t>CD</w:t>
      </w:r>
      <w:r>
        <w:rPr>
          <w:position w:val="2"/>
          <w:sz w:val="21"/>
        </w:rPr>
        <w:t>，</w:t>
      </w:r>
      <w:r>
        <w:rPr>
          <w:rFonts w:ascii="Times New Roman" w:hAnsi="Times New Roman" w:eastAsia="Times New Roman"/>
          <w:position w:val="2"/>
          <w:sz w:val="21"/>
        </w:rPr>
        <w:t>AB</w:t>
      </w:r>
      <w:r>
        <w:rPr>
          <w:rFonts w:ascii="Times New Roman" w:hAnsi="Times New Roman" w:eastAsia="Times New Roman"/>
          <w:spacing w:val="4"/>
          <w:position w:val="2"/>
          <w:sz w:val="21"/>
        </w:rPr>
        <w:t xml:space="preserve"> </w:t>
      </w:r>
      <w:r>
        <w:rPr>
          <w:position w:val="2"/>
          <w:sz w:val="21"/>
        </w:rPr>
        <w:t>段</w:t>
      </w:r>
      <w:r>
        <w:rPr>
          <w:spacing w:val="-49"/>
          <w:position w:val="2"/>
          <w:sz w:val="21"/>
        </w:rPr>
        <w:t xml:space="preserve"> </w:t>
      </w:r>
      <w:r>
        <w:rPr>
          <w:rFonts w:ascii="Times New Roman" w:hAnsi="Times New Roman" w:eastAsia="Times New Roman"/>
          <w:i/>
          <w:position w:val="2"/>
          <w:sz w:val="21"/>
        </w:rPr>
        <w:t>F</w:t>
      </w:r>
      <w:r>
        <w:rPr>
          <w:rFonts w:ascii="Times New Roman" w:hAnsi="Times New Roman" w:eastAsia="Times New Roman"/>
          <w:sz w:val="13"/>
        </w:rPr>
        <w:t>1</w:t>
      </w:r>
      <w:r>
        <w:rPr>
          <w:rFonts w:ascii="Times New Roman" w:hAnsi="Times New Roman" w:eastAsia="Times New Roman"/>
          <w:spacing w:val="2"/>
          <w:sz w:val="13"/>
        </w:rPr>
        <w:t xml:space="preserve"> </w:t>
      </w:r>
      <w:r>
        <w:rPr>
          <w:position w:val="2"/>
          <w:sz w:val="21"/>
        </w:rPr>
        <w:t>做的功</w:t>
      </w:r>
      <w:r>
        <w:rPr>
          <w:position w:val="2"/>
          <w:sz w:val="21"/>
          <w:u w:val="single"/>
        </w:rPr>
        <w:t xml:space="preserve"> </w:t>
      </w:r>
      <w:r>
        <w:rPr>
          <w:position w:val="2"/>
          <w:sz w:val="21"/>
          <w:u w:val="single"/>
        </w:rPr>
        <w:tab/>
      </w:r>
      <w:r>
        <w:rPr>
          <w:rFonts w:ascii="Times New Roman" w:hAnsi="Times New Roman" w:eastAsia="Times New Roman"/>
          <w:position w:val="2"/>
          <w:sz w:val="21"/>
        </w:rPr>
        <w:t xml:space="preserve">CD </w:t>
      </w:r>
      <w:r>
        <w:rPr>
          <w:position w:val="2"/>
          <w:sz w:val="21"/>
        </w:rPr>
        <w:t>段</w:t>
      </w:r>
      <w:r>
        <w:rPr>
          <w:spacing w:val="-53"/>
          <w:position w:val="2"/>
          <w:sz w:val="21"/>
        </w:rPr>
        <w:t xml:space="preserve"> </w:t>
      </w:r>
      <w:r>
        <w:rPr>
          <w:rFonts w:ascii="Times New Roman" w:hAnsi="Times New Roman" w:eastAsia="Times New Roman"/>
          <w:i/>
          <w:position w:val="2"/>
          <w:sz w:val="21"/>
        </w:rPr>
        <w:t>F</w:t>
      </w:r>
      <w:r>
        <w:rPr>
          <w:rFonts w:ascii="Times New Roman" w:hAnsi="Times New Roman" w:eastAsia="Times New Roman"/>
          <w:sz w:val="13"/>
        </w:rPr>
        <w:t>2</w:t>
      </w:r>
      <w:r>
        <w:rPr>
          <w:rFonts w:ascii="Times New Roman" w:hAnsi="Times New Roman" w:eastAsia="Times New Roman"/>
          <w:spacing w:val="-1"/>
          <w:sz w:val="13"/>
        </w:rPr>
        <w:t xml:space="preserve"> </w:t>
      </w:r>
      <w:r>
        <w:rPr>
          <w:position w:val="2"/>
          <w:sz w:val="21"/>
        </w:rPr>
        <w:t>做的功（选填“＞”、“＝”、“＜”）．</w:t>
      </w:r>
    </w:p>
    <w:p>
      <w:pPr>
        <w:pStyle w:val="3"/>
        <w:spacing w:before="10"/>
        <w:rPr>
          <w:sz w:val="15"/>
        </w:rPr>
      </w:pPr>
    </w:p>
    <w:p>
      <w:pPr>
        <w:pStyle w:val="8"/>
        <w:numPr>
          <w:ilvl w:val="0"/>
          <w:numId w:val="0"/>
        </w:numPr>
        <w:tabs>
          <w:tab w:val="left" w:pos="626"/>
          <w:tab w:val="left" w:pos="4434"/>
        </w:tabs>
        <w:spacing w:before="0" w:after="0" w:line="240" w:lineRule="auto"/>
        <w:ind w:left="99" w:leftChars="0" w:right="0" w:rightChars="0" w:firstLine="210" w:firstLineChars="100"/>
        <w:jc w:val="left"/>
        <w:rPr>
          <w:sz w:val="21"/>
        </w:rPr>
      </w:pPr>
      <w:r>
        <w:rPr>
          <w:rFonts w:hint="eastAsia" w:ascii="Times New Roman"/>
          <w:sz w:val="21"/>
          <w:lang w:eastAsia="zh-CN"/>
        </w:rPr>
        <w:t>（</w:t>
      </w:r>
      <w:r>
        <w:rPr>
          <w:rFonts w:hint="eastAsia" w:ascii="Times New Roman"/>
          <w:sz w:val="21"/>
          <w:lang w:val="en-US" w:eastAsia="zh-CN"/>
        </w:rPr>
        <w:t>3）</w:t>
      </w:r>
      <w:r>
        <w:rPr>
          <w:rFonts w:ascii="Times New Roman" w:eastAsia="Times New Roman"/>
          <w:sz w:val="21"/>
        </w:rPr>
        <w:t>CD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sz w:val="21"/>
        </w:rPr>
        <w:t>段，木块受到的摩擦力大小为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rFonts w:ascii="Times New Roman" w:eastAsia="Times New Roman"/>
          <w:sz w:val="21"/>
        </w:rPr>
        <w:t>N</w:t>
      </w:r>
      <w:r>
        <w:rPr>
          <w:sz w:val="21"/>
        </w:rPr>
        <w:t>．</w:t>
      </w:r>
    </w:p>
    <w:p>
      <w:pPr>
        <w:pStyle w:val="3"/>
        <w:spacing w:before="7"/>
        <w:rPr>
          <w:sz w:val="15"/>
        </w:rPr>
      </w:pPr>
    </w:p>
    <w:p>
      <w:pPr>
        <w:pStyle w:val="3"/>
        <w:tabs>
          <w:tab w:val="left" w:pos="7345"/>
        </w:tabs>
        <w:ind w:left="100"/>
      </w:pPr>
      <w:r>
        <w:rPr>
          <w:rFonts w:ascii="Times New Roman" w:hAnsi="Times New Roman" w:eastAsia="Times New Roman"/>
        </w:rPr>
        <w:t>18.</w:t>
      </w:r>
      <w:r>
        <w:t>（</w:t>
      </w:r>
      <w:r>
        <w:rPr>
          <w:rFonts w:ascii="Times New Roman" w:hAnsi="Times New Roman" w:eastAsia="Times New Roman"/>
        </w:rPr>
        <w:t>2</w:t>
      </w:r>
      <w:r>
        <w:rPr>
          <w:rFonts w:ascii="Times New Roman" w:hAnsi="Times New Roman" w:eastAsia="Times New Roman"/>
          <w:spacing w:val="-3"/>
        </w:rPr>
        <w:t xml:space="preserve"> </w:t>
      </w:r>
      <w:r>
        <w:t>分）</w:t>
      </w:r>
      <w:r>
        <w:rPr>
          <w:rFonts w:ascii="Times New Roman" w:hAnsi="Times New Roman" w:eastAsia="Times New Roman"/>
        </w:rPr>
        <w:t>.</w:t>
      </w:r>
      <w:r>
        <w:t>质量为</w:t>
      </w:r>
      <w:r>
        <w:rPr>
          <w:spacing w:val="-51"/>
        </w:rPr>
        <w:t xml:space="preserve"> </w:t>
      </w:r>
      <w:r>
        <w:rPr>
          <w:rFonts w:ascii="Times New Roman" w:hAnsi="Times New Roman" w:eastAsia="Times New Roman"/>
        </w:rPr>
        <w:t>50</w:t>
      </w:r>
      <w:r>
        <w:rPr>
          <w:rFonts w:ascii="Times New Roman" w:hAnsi="Times New Roman" w:eastAsia="Times New Roman"/>
          <w:spacing w:val="-3"/>
        </w:rPr>
        <w:t xml:space="preserve"> </w:t>
      </w:r>
      <w:r>
        <w:rPr>
          <w:rFonts w:ascii="Times New Roman" w:hAnsi="Times New Roman" w:eastAsia="Times New Roman"/>
        </w:rPr>
        <w:t>kg</w:t>
      </w:r>
      <w:r>
        <w:rPr>
          <w:rFonts w:ascii="Times New Roman" w:hAnsi="Times New Roman" w:eastAsia="Times New Roman"/>
          <w:spacing w:val="-1"/>
        </w:rPr>
        <w:t xml:space="preserve"> </w:t>
      </w:r>
      <w:r>
        <w:t>的水温度从</w:t>
      </w:r>
      <w:r>
        <w:rPr>
          <w:spacing w:val="-51"/>
        </w:rPr>
        <w:t xml:space="preserve"> </w:t>
      </w:r>
      <w:r>
        <w:rPr>
          <w:rFonts w:ascii="Times New Roman" w:hAnsi="Times New Roman" w:eastAsia="Times New Roman"/>
        </w:rPr>
        <w:t>20</w:t>
      </w:r>
      <w:r>
        <w:rPr>
          <w:rFonts w:ascii="Times New Roman" w:hAnsi="Times New Roman" w:eastAsia="Times New Roman"/>
          <w:spacing w:val="49"/>
        </w:rPr>
        <w:t xml:space="preserve"> </w:t>
      </w:r>
      <w:r>
        <w:t>℃升高到</w:t>
      </w:r>
      <w:r>
        <w:rPr>
          <w:spacing w:val="-52"/>
        </w:rPr>
        <w:t xml:space="preserve"> </w:t>
      </w:r>
      <w:r>
        <w:rPr>
          <w:rFonts w:ascii="Times New Roman" w:hAnsi="Times New Roman" w:eastAsia="Times New Roman"/>
        </w:rPr>
        <w:t>50</w:t>
      </w:r>
      <w:r>
        <w:rPr>
          <w:rFonts w:ascii="Times New Roman" w:hAnsi="Times New Roman" w:eastAsia="Times New Roman"/>
          <w:spacing w:val="49"/>
        </w:rPr>
        <w:t xml:space="preserve"> </w:t>
      </w:r>
      <w:r>
        <w:t>℃吸收的热量是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Times New Roman" w:hAnsi="Times New Roman" w:eastAsia="Times New Roman"/>
        </w:rPr>
        <w:t>J,</w:t>
      </w:r>
      <w:r>
        <w:t>这些热量如果完全由燃烧煤气来</w:t>
      </w:r>
    </w:p>
    <w:p>
      <w:pPr>
        <w:pStyle w:val="3"/>
        <w:spacing w:before="7"/>
        <w:rPr>
          <w:sz w:val="15"/>
        </w:rPr>
      </w:pPr>
    </w:p>
    <w:p>
      <w:pPr>
        <w:pStyle w:val="3"/>
        <w:tabs>
          <w:tab w:val="left" w:pos="2041"/>
        </w:tabs>
        <w:ind w:left="100"/>
        <w:rPr>
          <w:rFonts w:ascii="Times New Roman" w:hAnsi="Times New Roman" w:eastAsia="Times New Roman"/>
        </w:rPr>
      </w:pPr>
      <w:r>
        <w:t>提供</w:t>
      </w:r>
      <w:r>
        <w:rPr>
          <w:rFonts w:ascii="Times New Roman" w:hAnsi="Times New Roman" w:eastAsia="Times New Roman"/>
        </w:rPr>
        <w:t>,</w:t>
      </w:r>
      <w:r>
        <w:t>至少需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Times New Roman" w:hAnsi="Times New Roman" w:eastAsia="Times New Roman"/>
        </w:rPr>
        <w:t>kg</w:t>
      </w:r>
      <w:r>
        <w:rPr>
          <w:rFonts w:ascii="Times New Roman" w:hAnsi="Times New Roman" w:eastAsia="Times New Roman"/>
          <w:spacing w:val="2"/>
        </w:rPr>
        <w:t xml:space="preserve"> </w:t>
      </w:r>
      <w:r>
        <w:t>的煤气。</w:t>
      </w:r>
      <w:r>
        <w:rPr>
          <w:rFonts w:ascii="Times New Roman" w:hAnsi="Times New Roman" w:eastAsia="Times New Roman"/>
          <w:spacing w:val="-3"/>
        </w:rPr>
        <w:t>[</w:t>
      </w:r>
      <w:r>
        <w:t>水的比热容为</w:t>
      </w:r>
      <w:r>
        <w:rPr>
          <w:spacing w:val="-48"/>
        </w:rPr>
        <w:t xml:space="preserve"> </w:t>
      </w:r>
      <w:r>
        <w:rPr>
          <w:rFonts w:ascii="Times New Roman" w:hAnsi="Times New Roman" w:eastAsia="Times New Roman"/>
        </w:rPr>
        <w:t>4</w:t>
      </w:r>
      <w:r>
        <w:rPr>
          <w:rFonts w:ascii="Times New Roman" w:hAnsi="Times New Roman" w:eastAsia="Times New Roman"/>
          <w:i/>
        </w:rPr>
        <w:t>.</w:t>
      </w:r>
      <w:r>
        <w:rPr>
          <w:rFonts w:ascii="Times New Roman" w:hAnsi="Times New Roman" w:eastAsia="Times New Roman"/>
        </w:rPr>
        <w:t>2</w:t>
      </w:r>
      <w:r>
        <w:rPr>
          <w:rFonts w:ascii="Times New Roman" w:hAnsi="Times New Roman" w:eastAsia="Times New Roman"/>
          <w:i/>
        </w:rPr>
        <w:t>×</w:t>
      </w:r>
      <w:r>
        <w:rPr>
          <w:rFonts w:ascii="Times New Roman" w:hAnsi="Times New Roman" w:eastAsia="Times New Roman"/>
        </w:rPr>
        <w:t>10</w:t>
      </w:r>
      <w:r>
        <w:rPr>
          <w:rFonts w:ascii="Times New Roman" w:hAnsi="Times New Roman" w:eastAsia="Times New Roman"/>
          <w:position w:val="7"/>
          <w:sz w:val="13"/>
        </w:rPr>
        <w:t>3</w:t>
      </w:r>
      <w:r>
        <w:rPr>
          <w:rFonts w:ascii="Times New Roman" w:hAnsi="Times New Roman" w:eastAsia="Times New Roman"/>
          <w:spacing w:val="20"/>
          <w:position w:val="7"/>
          <w:sz w:val="13"/>
        </w:rPr>
        <w:t xml:space="preserve"> </w:t>
      </w:r>
      <w:r>
        <w:rPr>
          <w:rFonts w:ascii="Times New Roman" w:hAnsi="Times New Roman" w:eastAsia="Times New Roman"/>
        </w:rPr>
        <w:t>J/(kg·</w:t>
      </w:r>
      <w:r>
        <w:t>℃</w:t>
      </w:r>
      <w:r>
        <w:rPr>
          <w:rFonts w:ascii="Times New Roman" w:hAnsi="Times New Roman" w:eastAsia="Times New Roman"/>
        </w:rPr>
        <w:t>),</w:t>
      </w:r>
      <w:r>
        <w:t>煤气的热值为</w:t>
      </w:r>
      <w:r>
        <w:rPr>
          <w:spacing w:val="-51"/>
        </w:rPr>
        <w:t xml:space="preserve"> </w:t>
      </w:r>
      <w:r>
        <w:rPr>
          <w:rFonts w:ascii="Times New Roman" w:hAnsi="Times New Roman" w:eastAsia="Times New Roman"/>
        </w:rPr>
        <w:t>4</w:t>
      </w:r>
      <w:r>
        <w:rPr>
          <w:rFonts w:ascii="Times New Roman" w:hAnsi="Times New Roman" w:eastAsia="Times New Roman"/>
          <w:i/>
        </w:rPr>
        <w:t>.</w:t>
      </w:r>
      <w:r>
        <w:rPr>
          <w:rFonts w:ascii="Times New Roman" w:hAnsi="Times New Roman" w:eastAsia="Times New Roman"/>
        </w:rPr>
        <w:t>2</w:t>
      </w:r>
      <w:r>
        <w:rPr>
          <w:rFonts w:ascii="Times New Roman" w:hAnsi="Times New Roman" w:eastAsia="Times New Roman"/>
          <w:i/>
        </w:rPr>
        <w:t>×</w:t>
      </w:r>
      <w:r>
        <w:rPr>
          <w:rFonts w:ascii="Times New Roman" w:hAnsi="Times New Roman" w:eastAsia="Times New Roman"/>
        </w:rPr>
        <w:t>10</w:t>
      </w:r>
      <w:r>
        <w:rPr>
          <w:rFonts w:ascii="Times New Roman" w:hAnsi="Times New Roman" w:eastAsia="Times New Roman"/>
          <w:position w:val="7"/>
          <w:sz w:val="13"/>
        </w:rPr>
        <w:t>7</w:t>
      </w:r>
      <w:r>
        <w:rPr>
          <w:rFonts w:ascii="Times New Roman" w:hAnsi="Times New Roman" w:eastAsia="Times New Roman"/>
          <w:spacing w:val="18"/>
          <w:position w:val="7"/>
          <w:sz w:val="13"/>
        </w:rPr>
        <w:t xml:space="preserve"> </w:t>
      </w:r>
      <w:r>
        <w:rPr>
          <w:rFonts w:ascii="Times New Roman" w:hAnsi="Times New Roman" w:eastAsia="Times New Roman"/>
        </w:rPr>
        <w:t>J/kg]</w:t>
      </w:r>
    </w:p>
    <w:p>
      <w:pPr>
        <w:pStyle w:val="3"/>
        <w:tabs>
          <w:tab w:val="left" w:pos="5648"/>
          <w:tab w:val="left" w:pos="7767"/>
        </w:tabs>
        <w:spacing w:before="196" w:line="420" w:lineRule="auto"/>
        <w:ind w:left="100" w:right="1758"/>
        <w:rPr>
          <w:rFonts w:ascii="Times New Roman" w:eastAsia="Times New Roman"/>
        </w:rPr>
      </w:pPr>
      <w:r>
        <w:rPr>
          <w:rFonts w:ascii="Times New Roman" w:eastAsia="Times New Roman"/>
          <w:position w:val="2"/>
        </w:rPr>
        <w:t>19(2</w:t>
      </w:r>
      <w:r>
        <w:rPr>
          <w:rFonts w:ascii="Times New Roman" w:eastAsia="Times New Roman"/>
          <w:spacing w:val="-1"/>
          <w:position w:val="2"/>
        </w:rPr>
        <w:t xml:space="preserve"> </w:t>
      </w:r>
      <w:r>
        <w:rPr>
          <w:position w:val="2"/>
        </w:rPr>
        <w:t>分</w:t>
      </w:r>
      <w:r>
        <w:rPr>
          <w:rFonts w:ascii="Times New Roman" w:eastAsia="Times New Roman"/>
          <w:position w:val="2"/>
        </w:rPr>
        <w:t>).</w:t>
      </w:r>
      <w:r>
        <w:rPr>
          <w:position w:val="2"/>
        </w:rPr>
        <w:t>如图所示</w:t>
      </w:r>
      <w:r>
        <w:rPr>
          <w:spacing w:val="-3"/>
          <w:position w:val="2"/>
        </w:rPr>
        <w:t>，</w:t>
      </w:r>
      <w:r>
        <w:rPr>
          <w:position w:val="2"/>
        </w:rPr>
        <w:t>手用</w:t>
      </w:r>
      <w:r>
        <w:rPr>
          <w:spacing w:val="-54"/>
          <w:position w:val="2"/>
        </w:rPr>
        <w:t xml:space="preserve"> </w:t>
      </w:r>
      <w:r>
        <w:rPr>
          <w:rFonts w:ascii="Times New Roman" w:eastAsia="Times New Roman"/>
          <w:i/>
          <w:position w:val="2"/>
        </w:rPr>
        <w:t>F</w:t>
      </w:r>
      <w:r>
        <w:rPr>
          <w:rFonts w:ascii="Times New Roman" w:eastAsia="Times New Roman"/>
          <w:sz w:val="13"/>
        </w:rPr>
        <w:t>1</w:t>
      </w:r>
      <w:r>
        <w:rPr>
          <w:rFonts w:ascii="Times New Roman" w:eastAsia="Times New Roman"/>
          <w:spacing w:val="1"/>
          <w:sz w:val="13"/>
        </w:rPr>
        <w:t xml:space="preserve"> </w:t>
      </w:r>
      <w:r>
        <w:rPr>
          <w:position w:val="2"/>
        </w:rPr>
        <w:t>的力直接将边长为</w:t>
      </w:r>
      <w:r>
        <w:rPr>
          <w:spacing w:val="-54"/>
          <w:position w:val="2"/>
        </w:rPr>
        <w:t xml:space="preserve"> </w:t>
      </w:r>
      <w:r>
        <w:rPr>
          <w:rFonts w:ascii="Times New Roman" w:eastAsia="Times New Roman"/>
          <w:position w:val="2"/>
        </w:rPr>
        <w:t>10cm</w:t>
      </w:r>
      <w:r>
        <w:rPr>
          <w:rFonts w:ascii="Times New Roman" w:eastAsia="Times New Roman"/>
          <w:spacing w:val="-1"/>
          <w:position w:val="2"/>
        </w:rPr>
        <w:t xml:space="preserve"> </w:t>
      </w:r>
      <w:r>
        <w:rPr>
          <w:position w:val="2"/>
        </w:rPr>
        <w:t>的正方体物体</w:t>
      </w:r>
      <w:r>
        <w:rPr>
          <w:spacing w:val="-54"/>
          <w:position w:val="2"/>
        </w:rPr>
        <w:t xml:space="preserve"> </w:t>
      </w:r>
      <w:r>
        <w:rPr>
          <w:rFonts w:ascii="Times New Roman" w:eastAsia="Times New Roman"/>
          <w:position w:val="2"/>
        </w:rPr>
        <w:t xml:space="preserve">B </w:t>
      </w:r>
      <w:r>
        <w:rPr>
          <w:position w:val="2"/>
        </w:rPr>
        <w:t>匀速提升</w:t>
      </w:r>
      <w:r>
        <w:rPr>
          <w:spacing w:val="-54"/>
          <w:position w:val="2"/>
        </w:rPr>
        <w:t xml:space="preserve"> </w:t>
      </w:r>
      <w:r>
        <w:rPr>
          <w:rFonts w:ascii="Times New Roman" w:eastAsia="Times New Roman"/>
          <w:position w:val="2"/>
        </w:rPr>
        <w:t>1</w:t>
      </w:r>
      <w:r>
        <w:rPr>
          <w:rFonts w:ascii="Times New Roman" w:eastAsia="Times New Roman"/>
          <w:i/>
          <w:position w:val="2"/>
        </w:rPr>
        <w:t>m</w:t>
      </w:r>
      <w:r>
        <w:rPr>
          <w:position w:val="2"/>
        </w:rPr>
        <w:t>，</w:t>
      </w:r>
      <w:r>
        <w:rPr>
          <w:rFonts w:ascii="Times New Roman" w:eastAsia="Times New Roman"/>
          <w:i/>
          <w:position w:val="2"/>
        </w:rPr>
        <w:t>F</w:t>
      </w:r>
      <w:r>
        <w:rPr>
          <w:rFonts w:ascii="Times New Roman" w:eastAsia="Times New Roman"/>
          <w:sz w:val="13"/>
        </w:rPr>
        <w:t>1</w:t>
      </w:r>
      <w:r>
        <w:rPr>
          <w:rFonts w:ascii="Times New Roman" w:eastAsia="Times New Roman"/>
          <w:spacing w:val="-1"/>
          <w:sz w:val="13"/>
        </w:rPr>
        <w:t xml:space="preserve"> </w:t>
      </w:r>
      <w:r>
        <w:rPr>
          <w:position w:val="2"/>
        </w:rPr>
        <w:t>做功为</w:t>
      </w:r>
      <w:r>
        <w:rPr>
          <w:spacing w:val="-52"/>
          <w:position w:val="2"/>
        </w:rPr>
        <w:t xml:space="preserve"> </w:t>
      </w:r>
      <w:r>
        <w:rPr>
          <w:rFonts w:ascii="Times New Roman" w:eastAsia="Times New Roman"/>
          <w:position w:val="2"/>
        </w:rPr>
        <w:t>300</w:t>
      </w:r>
      <w:r>
        <w:rPr>
          <w:rFonts w:ascii="Times New Roman" w:eastAsia="Times New Roman"/>
          <w:spacing w:val="-28"/>
          <w:position w:val="2"/>
        </w:rPr>
        <w:t xml:space="preserve"> </w:t>
      </w:r>
      <w:r>
        <w:rPr>
          <w:rFonts w:ascii="Times New Roman" w:eastAsia="Times New Roman"/>
          <w:position w:val="2"/>
        </w:rPr>
        <w:t xml:space="preserve">J </w:t>
      </w:r>
      <w:r>
        <w:rPr>
          <w:position w:val="2"/>
        </w:rPr>
        <w:t>若借助滑轮组把</w:t>
      </w:r>
      <w:r>
        <w:rPr>
          <w:spacing w:val="-54"/>
          <w:position w:val="2"/>
        </w:rPr>
        <w:t xml:space="preserve"> </w:t>
      </w:r>
      <w:r>
        <w:rPr>
          <w:rFonts w:ascii="Times New Roman" w:eastAsia="Times New Roman"/>
          <w:position w:val="2"/>
        </w:rPr>
        <w:t>B</w:t>
      </w:r>
      <w:r>
        <w:rPr>
          <w:rFonts w:ascii="Times New Roman" w:eastAsia="Times New Roman"/>
          <w:spacing w:val="-2"/>
          <w:position w:val="2"/>
        </w:rPr>
        <w:t xml:space="preserve"> </w:t>
      </w:r>
      <w:r>
        <w:rPr>
          <w:position w:val="2"/>
        </w:rPr>
        <w:t>匀速提升相同高度</w:t>
      </w:r>
      <w:r>
        <w:rPr>
          <w:spacing w:val="-10"/>
          <w:position w:val="2"/>
        </w:rPr>
        <w:t>，</w:t>
      </w:r>
      <w:r>
        <w:rPr>
          <w:position w:val="2"/>
        </w:rPr>
        <w:t>滑轮组机械效率是</w:t>
      </w:r>
      <w:r>
        <w:rPr>
          <w:spacing w:val="-56"/>
          <w:position w:val="2"/>
        </w:rPr>
        <w:t xml:space="preserve"> </w:t>
      </w:r>
      <w:r>
        <w:rPr>
          <w:rFonts w:ascii="Times New Roman" w:eastAsia="Times New Roman"/>
          <w:position w:val="2"/>
        </w:rPr>
        <w:t>80%</w:t>
      </w:r>
      <w:r>
        <w:rPr>
          <w:position w:val="2"/>
        </w:rPr>
        <w:t>，则拉力</w:t>
      </w:r>
      <w:r>
        <w:rPr>
          <w:spacing w:val="-56"/>
          <w:position w:val="2"/>
        </w:rPr>
        <w:t xml:space="preserve"> </w:t>
      </w:r>
      <w:r>
        <w:rPr>
          <w:rFonts w:ascii="Times New Roman" w:eastAsia="Times New Roman"/>
          <w:i/>
          <w:position w:val="2"/>
        </w:rPr>
        <w:t>F</w:t>
      </w:r>
      <w:r>
        <w:rPr>
          <w:rFonts w:ascii="Times New Roman" w:eastAsia="Times New Roman"/>
          <w:sz w:val="13"/>
        </w:rPr>
        <w:t xml:space="preserve">2 </w:t>
      </w:r>
      <w:r>
        <w:rPr>
          <w:position w:val="2"/>
        </w:rPr>
        <w:t>为</w:t>
      </w:r>
      <w:r>
        <w:rPr>
          <w:position w:val="2"/>
          <w:u w:val="single"/>
        </w:rPr>
        <w:t xml:space="preserve"> </w:t>
      </w:r>
      <w:r>
        <w:rPr>
          <w:position w:val="2"/>
          <w:u w:val="single"/>
        </w:rPr>
        <w:tab/>
      </w:r>
      <w:r>
        <w:rPr>
          <w:rFonts w:ascii="Times New Roman" w:eastAsia="Times New Roman"/>
          <w:spacing w:val="-4"/>
          <w:position w:val="2"/>
        </w:rPr>
        <w:t>N</w:t>
      </w:r>
      <w:r>
        <w:rPr>
          <w:spacing w:val="-4"/>
          <w:position w:val="2"/>
        </w:rPr>
        <w:t>，</w:t>
      </w:r>
      <w:r>
        <w:rPr>
          <w:position w:val="2"/>
        </w:rPr>
        <w:t>若将该物</w:t>
      </w:r>
      <w:r>
        <w:rPr>
          <w:spacing w:val="-14"/>
          <w:position w:val="2"/>
        </w:rPr>
        <w:t>体</w:t>
      </w:r>
      <w:r>
        <w:rPr>
          <w:rFonts w:ascii="Times New Roman" w:eastAsia="Times New Roman"/>
        </w:rPr>
        <w:t>B</w:t>
      </w:r>
      <w:r>
        <w:rPr>
          <w:rFonts w:ascii="Times New Roman" w:eastAsia="Times New Roman"/>
          <w:spacing w:val="-3"/>
        </w:rPr>
        <w:t xml:space="preserve"> </w:t>
      </w:r>
      <w:r>
        <w:t>直接放在水平地面上时，对地面的压强为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Times New Roman" w:eastAsia="Times New Roman"/>
        </w:rPr>
        <w:t>Pa</w:t>
      </w:r>
      <w:r>
        <w:drawing>
          <wp:inline distT="0" distB="0" distL="114300" distR="114300">
            <wp:extent cx="1019175" cy="14478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264" w:lineRule="exact"/>
        <w:ind w:left="100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p>
      <w:pPr>
        <w:pStyle w:val="3"/>
        <w:spacing w:line="264" w:lineRule="exact"/>
        <w:ind w:left="100"/>
        <w:rPr>
          <w:rFonts w:ascii="Times New Roman" w:eastAsia="Times New Roman"/>
        </w:rPr>
      </w:pPr>
      <w:r>
        <w:t>三</w:t>
      </w:r>
      <w:r>
        <w:rPr>
          <w:rFonts w:ascii="Times New Roman" w:eastAsia="Times New Roman"/>
        </w:rPr>
        <w:t xml:space="preserve">. </w:t>
      </w:r>
      <w:r>
        <w:t>解析题</w:t>
      </w:r>
      <w:r>
        <w:rPr>
          <w:rFonts w:ascii="Times New Roman" w:eastAsia="Times New Roman"/>
        </w:rPr>
        <w:t xml:space="preserve">(10 </w:t>
      </w:r>
      <w:r>
        <w:t>分</w:t>
      </w:r>
      <w:r>
        <w:rPr>
          <w:rFonts w:ascii="Times New Roman" w:eastAsia="Times New Roman"/>
        </w:rPr>
        <w:t xml:space="preserve">+6 </w:t>
      </w:r>
      <w:r>
        <w:t>分</w:t>
      </w:r>
      <w:r>
        <w:rPr>
          <w:rFonts w:ascii="Times New Roman" w:eastAsia="Times New Roman"/>
        </w:rPr>
        <w:t xml:space="preserve">=16 </w:t>
      </w:r>
      <w:r>
        <w:t>分</w:t>
      </w:r>
      <w:r>
        <w:rPr>
          <w:rFonts w:ascii="Times New Roman" w:eastAsia="Times New Roman"/>
        </w:rPr>
        <w:t>)</w:t>
      </w:r>
    </w:p>
    <w:p>
      <w:pPr>
        <w:pStyle w:val="3"/>
        <w:spacing w:before="3"/>
        <w:rPr>
          <w:rFonts w:ascii="Times New Roman"/>
          <w:sz w:val="17"/>
        </w:rPr>
      </w:pPr>
    </w:p>
    <w:p>
      <w:pPr>
        <w:pStyle w:val="2"/>
        <w:spacing w:line="417" w:lineRule="auto"/>
        <w:ind w:right="380" w:firstLine="420"/>
      </w:pPr>
      <w:r>
        <w:rPr>
          <w:w w:val="95"/>
        </w:rPr>
        <w:t xml:space="preserve">解析题应写出必要的文字说明、公式和重要演算步骤．只写出最后答案的不能得分．有数值计算的题，演算   </w:t>
      </w:r>
      <w:r>
        <w:t>过程及结果都要在数字的后面写上正确的单位．</w:t>
      </w:r>
    </w:p>
    <w:p>
      <w:pPr>
        <w:pStyle w:val="3"/>
        <w:spacing w:line="269" w:lineRule="exact"/>
        <w:ind w:left="100"/>
      </w:pPr>
      <w:r>
        <w:rPr>
          <w:rFonts w:ascii="Times New Roman" w:eastAsia="Times New Roman"/>
        </w:rPr>
        <w:t xml:space="preserve">20(10 </w:t>
      </w:r>
      <w:r>
        <w:t>分</w:t>
      </w:r>
      <w:r>
        <w:rPr>
          <w:rFonts w:ascii="Times New Roman" w:eastAsia="Times New Roman"/>
        </w:rPr>
        <w:t>).</w:t>
      </w:r>
      <w:r>
        <w:t xml:space="preserve">运动员从高空竖直向下跳伞，人（包括装备）的质量为 </w:t>
      </w:r>
      <w:r>
        <w:rPr>
          <w:rFonts w:ascii="Times New Roman" w:eastAsia="Times New Roman"/>
        </w:rPr>
        <w:t>80kg</w:t>
      </w:r>
      <w:r>
        <w:t>。只考虑人受到重力和空气阻力。下落时的</w:t>
      </w:r>
    </w:p>
    <w:p>
      <w:pPr>
        <w:pStyle w:val="3"/>
        <w:spacing w:before="7"/>
        <w:rPr>
          <w:sz w:val="15"/>
        </w:rPr>
      </w:pPr>
    </w:p>
    <w:p>
      <w:pPr>
        <w:pStyle w:val="3"/>
        <w:ind w:left="100"/>
      </w:pPr>
      <w:r>
        <w:t xml:space="preserve">速度－时间图线如图 </w:t>
      </w:r>
      <w:r>
        <w:rPr>
          <w:rFonts w:ascii="Times New Roman" w:eastAsia="Times New Roman"/>
        </w:rPr>
        <w:t xml:space="preserve">26 </w:t>
      </w:r>
      <w:r>
        <w:t>所示。</w:t>
      </w:r>
    </w:p>
    <w:p>
      <w:pPr>
        <w:pStyle w:val="3"/>
        <w:spacing w:before="6"/>
        <w:rPr>
          <w:sz w:val="15"/>
        </w:rPr>
      </w:pPr>
    </w:p>
    <w:p>
      <w:pPr>
        <w:pStyle w:val="8"/>
        <w:numPr>
          <w:ilvl w:val="0"/>
          <w:numId w:val="7"/>
        </w:numPr>
        <w:tabs>
          <w:tab w:val="left" w:pos="625"/>
        </w:tabs>
        <w:spacing w:before="1" w:after="0" w:line="240" w:lineRule="auto"/>
        <w:ind w:left="624" w:right="0" w:hanging="525"/>
        <w:jc w:val="left"/>
        <w:rPr>
          <w:sz w:val="21"/>
        </w:rPr>
      </w:pPr>
      <w:r>
        <w:rPr>
          <w:spacing w:val="-13"/>
          <w:sz w:val="21"/>
        </w:rPr>
        <w:t xml:space="preserve">人在前 </w:t>
      </w:r>
      <w:r>
        <w:rPr>
          <w:rFonts w:ascii="Times New Roman" w:eastAsia="Times New Roman"/>
          <w:sz w:val="21"/>
        </w:rPr>
        <w:t>50s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spacing w:val="-10"/>
          <w:sz w:val="21"/>
        </w:rPr>
        <w:t xml:space="preserve">内下落了 </w:t>
      </w:r>
      <w:r>
        <w:rPr>
          <w:rFonts w:ascii="Times New Roman" w:eastAsia="Times New Roman"/>
          <w:sz w:val="21"/>
        </w:rPr>
        <w:t>2100m</w:t>
      </w:r>
      <w:r>
        <w:rPr>
          <w:sz w:val="21"/>
        </w:rPr>
        <w:t>，求这段时间内人的平均速度。</w:t>
      </w:r>
    </w:p>
    <w:p>
      <w:pPr>
        <w:pStyle w:val="3"/>
        <w:spacing w:before="6"/>
        <w:rPr>
          <w:sz w:val="15"/>
        </w:rPr>
      </w:pPr>
    </w:p>
    <w:p>
      <w:pPr>
        <w:pStyle w:val="8"/>
        <w:numPr>
          <w:ilvl w:val="0"/>
          <w:numId w:val="7"/>
        </w:numPr>
        <w:tabs>
          <w:tab w:val="left" w:pos="625"/>
        </w:tabs>
        <w:spacing w:before="0" w:after="0" w:line="240" w:lineRule="auto"/>
        <w:ind w:left="624" w:right="0" w:hanging="525"/>
        <w:jc w:val="left"/>
        <w:rPr>
          <w:sz w:val="21"/>
        </w:rPr>
      </w:pPr>
      <w:r>
        <w:rPr>
          <w:spacing w:val="-13"/>
          <w:sz w:val="21"/>
        </w:rPr>
        <w:t xml:space="preserve">人在前 </w:t>
      </w:r>
      <w:r>
        <w:rPr>
          <w:rFonts w:ascii="Times New Roman" w:eastAsia="Times New Roman"/>
          <w:sz w:val="21"/>
        </w:rPr>
        <w:t>30s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spacing w:val="-11"/>
          <w:sz w:val="21"/>
        </w:rPr>
        <w:t xml:space="preserve">内下落了 </w:t>
      </w:r>
      <w:r>
        <w:rPr>
          <w:rFonts w:ascii="Times New Roman" w:eastAsia="Times New Roman"/>
          <w:sz w:val="21"/>
        </w:rPr>
        <w:t>1500m</w:t>
      </w:r>
      <w:r>
        <w:rPr>
          <w:sz w:val="21"/>
        </w:rPr>
        <w:t>，求这段时间内人所受重力做的功和功率（</w:t>
      </w:r>
      <w:r>
        <w:rPr>
          <w:rFonts w:ascii="Times New Roman" w:eastAsia="Times New Roman"/>
          <w:sz w:val="21"/>
        </w:rPr>
        <w:t>g=10N/kg</w:t>
      </w:r>
      <w:r>
        <w:rPr>
          <w:sz w:val="21"/>
        </w:rPr>
        <w:t>）。</w:t>
      </w:r>
    </w:p>
    <w:p>
      <w:pPr>
        <w:pStyle w:val="3"/>
        <w:spacing w:before="7"/>
        <w:rPr>
          <w:sz w:val="15"/>
        </w:rPr>
      </w:pPr>
    </w:p>
    <w:p>
      <w:pPr>
        <w:pStyle w:val="8"/>
        <w:numPr>
          <w:ilvl w:val="0"/>
          <w:numId w:val="7"/>
        </w:numPr>
        <w:tabs>
          <w:tab w:val="left" w:pos="625"/>
        </w:tabs>
        <w:spacing w:before="0" w:after="0" w:line="240" w:lineRule="auto"/>
        <w:ind w:left="624" w:right="0" w:hanging="525"/>
        <w:jc w:val="left"/>
        <w:rPr>
          <w:sz w:val="21"/>
        </w:rPr>
      </w:pPr>
      <w:r>
        <w:rPr>
          <w:spacing w:val="-18"/>
          <w:sz w:val="21"/>
        </w:rPr>
        <w:t xml:space="preserve">从第 </w:t>
      </w:r>
      <w:r>
        <w:rPr>
          <w:rFonts w:ascii="Times New Roman" w:eastAsia="Times New Roman"/>
          <w:sz w:val="21"/>
        </w:rPr>
        <w:t xml:space="preserve">10s </w:t>
      </w:r>
      <w:r>
        <w:rPr>
          <w:spacing w:val="-17"/>
          <w:sz w:val="21"/>
        </w:rPr>
        <w:t xml:space="preserve">到第 </w:t>
      </w:r>
      <w:r>
        <w:rPr>
          <w:rFonts w:ascii="Times New Roman" w:eastAsia="Times New Roman"/>
          <w:sz w:val="21"/>
        </w:rPr>
        <w:t>30s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z w:val="21"/>
        </w:rPr>
        <w:t>这个过程中，人的动能、重力势能、机械能是如何变化的？</w:t>
      </w:r>
    </w:p>
    <w:p>
      <w:pPr>
        <w:pStyle w:val="3"/>
        <w:spacing w:before="7"/>
        <w:rPr>
          <w:sz w:val="15"/>
        </w:rPr>
      </w:pPr>
    </w:p>
    <w:p>
      <w:pPr>
        <w:pStyle w:val="8"/>
        <w:numPr>
          <w:ilvl w:val="0"/>
          <w:numId w:val="7"/>
        </w:numPr>
        <w:tabs>
          <w:tab w:val="left" w:pos="625"/>
          <w:tab w:val="left" w:pos="3855"/>
        </w:tabs>
        <w:spacing w:before="0" w:after="0" w:line="240" w:lineRule="auto"/>
        <w:ind w:left="624" w:right="0" w:hanging="525"/>
        <w:jc w:val="left"/>
        <w:rPr>
          <w:sz w:val="21"/>
        </w:rPr>
      </w:pPr>
      <w:r>
        <w:rPr>
          <w:sz w:val="21"/>
        </w:rPr>
        <w:t>人在第</w:t>
      </w:r>
      <w:r>
        <w:rPr>
          <w:spacing w:val="-51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30s</w:t>
      </w:r>
      <w:r>
        <w:rPr>
          <w:rFonts w:ascii="Times New Roman" w:hAnsi="Times New Roman" w:eastAsia="Times New Roman"/>
          <w:spacing w:val="-3"/>
          <w:sz w:val="21"/>
        </w:rPr>
        <w:t xml:space="preserve"> </w:t>
      </w:r>
      <w:r>
        <w:rPr>
          <w:sz w:val="21"/>
        </w:rPr>
        <w:t>时所受空气阻力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第</w:t>
      </w:r>
      <w:r>
        <w:rPr>
          <w:spacing w:val="-50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50s</w:t>
      </w:r>
      <w:r>
        <w:rPr>
          <w:rFonts w:ascii="Times New Roman" w:hAnsi="Times New Roman" w:eastAsia="Times New Roman"/>
          <w:spacing w:val="-3"/>
          <w:sz w:val="21"/>
        </w:rPr>
        <w:t xml:space="preserve"> </w:t>
      </w:r>
      <w:r>
        <w:rPr>
          <w:sz w:val="21"/>
        </w:rPr>
        <w:t>时所受空气阻力（选填</w:t>
      </w:r>
      <w:r>
        <w:rPr>
          <w:rFonts w:ascii="Times New Roman" w:hAnsi="Times New Roman" w:eastAsia="Times New Roman"/>
          <w:sz w:val="21"/>
        </w:rPr>
        <w:t>“</w:t>
      </w:r>
      <w:r>
        <w:rPr>
          <w:sz w:val="21"/>
        </w:rPr>
        <w:t>大于</w:t>
      </w:r>
      <w:r>
        <w:rPr>
          <w:rFonts w:ascii="Times New Roman" w:hAnsi="Times New Roman" w:eastAsia="Times New Roman"/>
          <w:sz w:val="21"/>
        </w:rPr>
        <w:t>”</w:t>
      </w:r>
      <w:r>
        <w:rPr>
          <w:sz w:val="21"/>
        </w:rPr>
        <w:t>、</w:t>
      </w:r>
      <w:r>
        <w:rPr>
          <w:rFonts w:ascii="Times New Roman" w:hAnsi="Times New Roman" w:eastAsia="Times New Roman"/>
          <w:sz w:val="21"/>
        </w:rPr>
        <w:t>“</w:t>
      </w:r>
      <w:r>
        <w:rPr>
          <w:sz w:val="21"/>
        </w:rPr>
        <w:t>等于</w:t>
      </w:r>
      <w:r>
        <w:rPr>
          <w:rFonts w:ascii="Times New Roman" w:hAnsi="Times New Roman" w:eastAsia="Times New Roman"/>
          <w:sz w:val="21"/>
        </w:rPr>
        <w:t>”</w:t>
      </w:r>
      <w:r>
        <w:rPr>
          <w:sz w:val="21"/>
        </w:rPr>
        <w:t>或</w:t>
      </w:r>
      <w:r>
        <w:rPr>
          <w:rFonts w:ascii="Times New Roman" w:hAnsi="Times New Roman" w:eastAsia="Times New Roman"/>
          <w:sz w:val="21"/>
        </w:rPr>
        <w:t>“</w:t>
      </w:r>
      <w:r>
        <w:rPr>
          <w:sz w:val="21"/>
        </w:rPr>
        <w:t>小于</w:t>
      </w:r>
      <w:r>
        <w:rPr>
          <w:rFonts w:ascii="Times New Roman" w:hAnsi="Times New Roman" w:eastAsia="Times New Roman"/>
          <w:sz w:val="21"/>
        </w:rPr>
        <w:t>”</w:t>
      </w:r>
      <w:r>
        <w:rPr>
          <w:sz w:val="21"/>
        </w:rPr>
        <w:t>）。</w:t>
      </w:r>
    </w:p>
    <w:p>
      <w:pPr>
        <w:pStyle w:val="3"/>
        <w:rPr>
          <w:sz w:val="22"/>
        </w:rPr>
      </w:pPr>
      <w: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1012190</wp:posOffset>
            </wp:positionH>
            <wp:positionV relativeFrom="paragraph">
              <wp:posOffset>144780</wp:posOffset>
            </wp:positionV>
            <wp:extent cx="1729740" cy="1210310"/>
            <wp:effectExtent l="0" t="0" r="0" b="0"/>
            <wp:wrapNone/>
            <wp:docPr id="25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5.jpe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9740" cy="1210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rPr>
          <w:sz w:val="22"/>
        </w:rPr>
      </w:pPr>
    </w:p>
    <w:p>
      <w:pPr>
        <w:pStyle w:val="3"/>
        <w:rPr>
          <w:sz w:val="22"/>
        </w:rPr>
      </w:pPr>
    </w:p>
    <w:p>
      <w:pPr>
        <w:pStyle w:val="3"/>
        <w:rPr>
          <w:sz w:val="22"/>
        </w:rPr>
      </w:pPr>
    </w:p>
    <w:p>
      <w:pPr>
        <w:pStyle w:val="3"/>
        <w:rPr>
          <w:sz w:val="22"/>
        </w:rPr>
      </w:pPr>
    </w:p>
    <w:p>
      <w:pPr>
        <w:pStyle w:val="3"/>
        <w:spacing w:before="8"/>
        <w:rPr>
          <w:sz w:val="29"/>
        </w:rPr>
      </w:pPr>
    </w:p>
    <w:p>
      <w:pPr>
        <w:pStyle w:val="3"/>
        <w:ind w:left="100"/>
        <w:rPr>
          <w:rFonts w:ascii="Times New Roman" w:eastAsia="Times New Roman"/>
        </w:rPr>
      </w:pPr>
    </w:p>
    <w:p>
      <w:pPr>
        <w:pStyle w:val="3"/>
        <w:ind w:left="100"/>
      </w:pPr>
      <w:r>
        <w:rPr>
          <w:rFonts w:ascii="Times New Roman" w:eastAsia="Times New Roman"/>
        </w:rPr>
        <w:t xml:space="preserve">21(6 </w:t>
      </w:r>
      <w:r>
        <w:t>分</w:t>
      </w:r>
      <w:r>
        <w:rPr>
          <w:rFonts w:ascii="Times New Roman" w:eastAsia="Times New Roman"/>
        </w:rPr>
        <w:t>).</w:t>
      </w:r>
      <w:r>
        <w:t>测得某白炽灯在不同电压下的电功率如下表</w:t>
      </w:r>
    </w:p>
    <w:p>
      <w:pPr>
        <w:pStyle w:val="3"/>
        <w:spacing w:before="12"/>
        <w:rPr>
          <w:sz w:val="8"/>
        </w:rPr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457200</wp:posOffset>
            </wp:positionH>
            <wp:positionV relativeFrom="paragraph">
              <wp:posOffset>97155</wp:posOffset>
            </wp:positionV>
            <wp:extent cx="2904490" cy="720090"/>
            <wp:effectExtent l="0" t="0" r="0" b="0"/>
            <wp:wrapTopAndBottom/>
            <wp:docPr id="27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6.jpe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04615" cy="7200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8"/>
        <w:numPr>
          <w:ilvl w:val="0"/>
          <w:numId w:val="8"/>
        </w:numPr>
        <w:tabs>
          <w:tab w:val="left" w:pos="625"/>
        </w:tabs>
        <w:spacing w:before="130" w:after="0" w:line="240" w:lineRule="auto"/>
        <w:ind w:left="624" w:right="0" w:hanging="525"/>
        <w:jc w:val="left"/>
        <w:rPr>
          <w:sz w:val="21"/>
        </w:rPr>
      </w:pPr>
      <w:r>
        <w:rPr>
          <w:spacing w:val="-8"/>
          <w:sz w:val="21"/>
        </w:rPr>
        <w:t xml:space="preserve">灯两端电压为 </w:t>
      </w:r>
      <w:r>
        <w:rPr>
          <w:rFonts w:ascii="Times New Roman" w:eastAsia="Times New Roman"/>
          <w:sz w:val="21"/>
        </w:rPr>
        <w:t xml:space="preserve">220V </w:t>
      </w:r>
      <w:r>
        <w:rPr>
          <w:sz w:val="21"/>
        </w:rPr>
        <w:t>时，灯的电阻为多少？</w:t>
      </w:r>
    </w:p>
    <w:p>
      <w:pPr>
        <w:pStyle w:val="3"/>
        <w:spacing w:before="7"/>
        <w:rPr>
          <w:sz w:val="15"/>
        </w:rPr>
      </w:pPr>
    </w:p>
    <w:p>
      <w:pPr>
        <w:pStyle w:val="8"/>
        <w:numPr>
          <w:ilvl w:val="0"/>
          <w:numId w:val="8"/>
        </w:numPr>
        <w:tabs>
          <w:tab w:val="left" w:pos="625"/>
        </w:tabs>
        <w:spacing w:before="0" w:after="0" w:line="240" w:lineRule="auto"/>
        <w:ind w:left="624" w:right="0" w:hanging="525"/>
        <w:jc w:val="left"/>
        <w:rPr>
          <w:sz w:val="21"/>
        </w:rPr>
      </w:pPr>
      <w:r>
        <w:rPr>
          <w:spacing w:val="-8"/>
          <w:sz w:val="21"/>
        </w:rPr>
        <w:t xml:space="preserve">灯两端电压为 </w:t>
      </w:r>
      <w:r>
        <w:rPr>
          <w:rFonts w:ascii="Times New Roman" w:eastAsia="Times New Roman"/>
          <w:sz w:val="21"/>
        </w:rPr>
        <w:t>110V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spacing w:val="-4"/>
          <w:sz w:val="21"/>
        </w:rPr>
        <w:t xml:space="preserve">时，通过灯的电流为多少？通电 </w:t>
      </w:r>
      <w:r>
        <w:rPr>
          <w:rFonts w:ascii="Times New Roman" w:eastAsia="Times New Roman"/>
          <w:sz w:val="21"/>
        </w:rPr>
        <w:t>100s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sz w:val="21"/>
        </w:rPr>
        <w:t>灯消耗的电能是多少？</w:t>
      </w:r>
    </w:p>
    <w:p>
      <w:pPr>
        <w:pStyle w:val="3"/>
        <w:spacing w:before="55"/>
      </w:pPr>
    </w:p>
    <w:p>
      <w:pPr>
        <w:pStyle w:val="3"/>
        <w:spacing w:before="55"/>
      </w:pPr>
    </w:p>
    <w:p>
      <w:pPr>
        <w:pStyle w:val="3"/>
        <w:spacing w:before="55"/>
      </w:pPr>
    </w:p>
    <w:p>
      <w:pPr>
        <w:pStyle w:val="3"/>
        <w:spacing w:before="55"/>
      </w:pPr>
    </w:p>
    <w:p>
      <w:pPr>
        <w:pStyle w:val="3"/>
        <w:spacing w:before="55"/>
      </w:pPr>
    </w:p>
    <w:p>
      <w:pPr>
        <w:pStyle w:val="3"/>
        <w:spacing w:before="55"/>
      </w:pPr>
    </w:p>
    <w:p>
      <w:pPr>
        <w:pStyle w:val="3"/>
        <w:spacing w:before="55"/>
      </w:pPr>
    </w:p>
    <w:p>
      <w:pPr>
        <w:pStyle w:val="3"/>
        <w:spacing w:before="55"/>
      </w:pPr>
      <w:r>
        <w:t>四</w:t>
      </w:r>
      <w:r>
        <w:rPr>
          <w:rFonts w:ascii="Times New Roman" w:eastAsia="Times New Roman"/>
        </w:rPr>
        <w:t>.</w:t>
      </w:r>
      <w:r>
        <w:t>实验探究题</w:t>
      </w:r>
      <w:r>
        <w:rPr>
          <w:rFonts w:ascii="Times New Roman" w:eastAsia="Times New Roman"/>
        </w:rPr>
        <w:t xml:space="preserve">(8 </w:t>
      </w:r>
      <w:r>
        <w:t>分</w:t>
      </w:r>
      <w:r>
        <w:rPr>
          <w:rFonts w:ascii="Times New Roman" w:eastAsia="Times New Roman"/>
        </w:rPr>
        <w:t xml:space="preserve">+4 </w:t>
      </w:r>
      <w:r>
        <w:t>分</w:t>
      </w:r>
      <w:r>
        <w:rPr>
          <w:rFonts w:ascii="Times New Roman" w:eastAsia="Times New Roman"/>
        </w:rPr>
        <w:t xml:space="preserve">+4 </w:t>
      </w:r>
      <w:r>
        <w:t>分</w:t>
      </w:r>
      <w:r>
        <w:rPr>
          <w:rFonts w:ascii="Times New Roman" w:eastAsia="Times New Roman"/>
        </w:rPr>
        <w:t xml:space="preserve">+7 </w:t>
      </w:r>
      <w:r>
        <w:t>分</w:t>
      </w:r>
      <w:r>
        <w:rPr>
          <w:rFonts w:ascii="Times New Roman" w:eastAsia="Times New Roman"/>
        </w:rPr>
        <w:t xml:space="preserve">=23 </w:t>
      </w:r>
      <w:r>
        <w:t>分）</w:t>
      </w:r>
    </w:p>
    <w:p>
      <w:pPr>
        <w:pStyle w:val="3"/>
        <w:spacing w:before="6"/>
        <w:rPr>
          <w:sz w:val="15"/>
        </w:rPr>
      </w:pPr>
    </w:p>
    <w:p>
      <w:pPr>
        <w:pStyle w:val="3"/>
        <w:spacing w:before="1"/>
        <w:ind w:left="100"/>
      </w:pPr>
      <w:r>
        <w:rPr>
          <w:rFonts w:ascii="Times New Roman" w:hAnsi="Times New Roman" w:eastAsia="Times New Roman"/>
        </w:rPr>
        <w:t xml:space="preserve">22(8 </w:t>
      </w:r>
      <w:r>
        <w:t>分</w:t>
      </w:r>
      <w:r>
        <w:rPr>
          <w:rFonts w:ascii="Times New Roman" w:hAnsi="Times New Roman" w:eastAsia="Times New Roman"/>
        </w:rPr>
        <w:t>).</w:t>
      </w:r>
      <w:r>
        <w:t xml:space="preserve">如图 </w:t>
      </w:r>
      <w:r>
        <w:rPr>
          <w:rFonts w:ascii="Times New Roman" w:hAnsi="Times New Roman" w:eastAsia="Times New Roman"/>
        </w:rPr>
        <w:t xml:space="preserve">22 </w:t>
      </w:r>
      <w:r>
        <w:t>甲所示是探究“平面镜成像特点”的实验装置图</w:t>
      </w:r>
    </w:p>
    <w:p>
      <w:pPr>
        <w:pStyle w:val="3"/>
        <w:spacing w:before="7"/>
        <w:rPr>
          <w:sz w:val="19"/>
        </w:rPr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1709420</wp:posOffset>
            </wp:positionH>
            <wp:positionV relativeFrom="paragraph">
              <wp:posOffset>184150</wp:posOffset>
            </wp:positionV>
            <wp:extent cx="3115945" cy="929640"/>
            <wp:effectExtent l="0" t="0" r="0" b="0"/>
            <wp:wrapTopAndBottom/>
            <wp:docPr id="29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7.jpeg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5964" cy="929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before="6"/>
        <w:rPr>
          <w:sz w:val="16"/>
        </w:rPr>
      </w:pPr>
    </w:p>
    <w:p>
      <w:pPr>
        <w:pStyle w:val="8"/>
        <w:numPr>
          <w:ilvl w:val="0"/>
          <w:numId w:val="9"/>
        </w:numPr>
        <w:tabs>
          <w:tab w:val="left" w:pos="412"/>
          <w:tab w:val="left" w:pos="8339"/>
        </w:tabs>
        <w:spacing w:before="76" w:after="0" w:line="240" w:lineRule="auto"/>
        <w:ind w:left="412" w:right="0" w:hanging="312"/>
        <w:jc w:val="left"/>
        <w:rPr>
          <w:sz w:val="21"/>
        </w:rPr>
      </w:pP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4888865</wp:posOffset>
                </wp:positionH>
                <wp:positionV relativeFrom="paragraph">
                  <wp:posOffset>196215</wp:posOffset>
                </wp:positionV>
                <wp:extent cx="800100" cy="14605"/>
                <wp:effectExtent l="0" t="0" r="0" b="0"/>
                <wp:wrapNone/>
                <wp:docPr id="112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100" cy="14605"/>
                          <a:chOff x="7699" y="309"/>
                          <a:chExt cx="1260" cy="23"/>
                        </a:xfrm>
                      </wpg:grpSpPr>
                      <wps:wsp>
                        <wps:cNvPr id="110" name="直线 38"/>
                        <wps:cNvCnPr/>
                        <wps:spPr>
                          <a:xfrm>
                            <a:off x="7699" y="327"/>
                            <a:ext cx="630" cy="0"/>
                          </a:xfrm>
                          <a:prstGeom prst="line">
                            <a:avLst/>
                          </a:prstGeom>
                          <a:ln w="5441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>
                        <wps:cNvPr id="111" name="直线 39"/>
                        <wps:cNvCnPr/>
                        <wps:spPr>
                          <a:xfrm>
                            <a:off x="7699" y="314"/>
                            <a:ext cx="1260" cy="0"/>
                          </a:xfrm>
                          <a:prstGeom prst="line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7" o:spid="_x0000_s1026" o:spt="203" style="position:absolute;left:0pt;margin-left:384.95pt;margin-top:15.45pt;height:1.15pt;width:63pt;mso-position-horizontal-relative:page;z-index:251670528;mso-width-relative:page;mso-height-relative:page;" coordorigin="7699,309" coordsize="1260,23" o:gfxdata="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CtO142QAAAAkBAAAPAAAAAAAAAAEAIAAAACIAAABkcnMvZG93bnJldi54bWxQSwECFAAU&#10;AAAACACHTuJAiBXvVykCAAC7BQAADgAAAAAAAAABACAAAAAoAQAAZHJzL2Uyb0RvYy54bWxQSwUG&#10;AAAAAAYABgBZAQAAwwUAAAAA&#10;">
                <o:lock v:ext="edit" aspectratio="f"/>
                <v:line id="直线 38" o:spid="_x0000_s1026" o:spt="20" style="position:absolute;left:7699;top:327;height:0;width:630;" filled="f" stroked="t" coordsize="21600,21600" o:gfxdata="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WUt3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428425196850394pt" color="#000000" joinstyle="round"/>
                  <v:imagedata o:title=""/>
                  <o:lock v:ext="edit" aspectratio="f"/>
                </v:line>
                <v:line id="直线 39" o:spid="_x0000_s1026" o:spt="20" style="position:absolute;left:7699;top:314;height:0;width:1260;" filled="f" stroked="t" coordsize="21600,21600" o:gfxdata="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MzLP7sAAADc&#10;AAAADwAAAAAAAAABACAAAAAiAAAAZHJzL2Rvd25yZXYueG1sUEsBAhQAFAAAAAgAh07iQDMvBZ47&#10;AAAAOQAAABAAAAAAAAAAAQAgAAAACgEAAGRycy9zaGFwZXhtbC54bWxQSwUGAAAAAAYABgBbAQAA&#10;tA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1"/>
        </w:rPr>
        <w:t>实验时</w:t>
      </w:r>
      <w:r>
        <w:rPr>
          <w:rFonts w:ascii="Times New Roman" w:eastAsia="Times New Roman"/>
          <w:sz w:val="21"/>
        </w:rPr>
        <w:t>,</w:t>
      </w:r>
      <w:r>
        <w:rPr>
          <w:sz w:val="21"/>
        </w:rPr>
        <w:t>不采用平面镜而采用透明薄玻璃板</w:t>
      </w:r>
      <w:r>
        <w:rPr>
          <w:rFonts w:ascii="Times New Roman" w:eastAsia="Times New Roman"/>
          <w:sz w:val="21"/>
        </w:rPr>
        <w:t>,</w:t>
      </w:r>
      <w:r>
        <w:rPr>
          <w:sz w:val="21"/>
        </w:rPr>
        <w:t>不仅能观察到蜡烛的像</w:t>
      </w:r>
      <w:r>
        <w:rPr>
          <w:rFonts w:ascii="Times New Roman" w:eastAsia="Times New Roman"/>
          <w:sz w:val="21"/>
        </w:rPr>
        <w:t>,</w:t>
      </w:r>
      <w:r>
        <w:rPr>
          <w:sz w:val="21"/>
        </w:rPr>
        <w:t>也便于</w:t>
      </w:r>
      <w:r>
        <w:rPr>
          <w:sz w:val="21"/>
        </w:rPr>
        <w:tab/>
      </w:r>
      <w:r>
        <w:rPr>
          <w:sz w:val="21"/>
        </w:rPr>
        <w:t>。</w:t>
      </w:r>
    </w:p>
    <w:p>
      <w:pPr>
        <w:pStyle w:val="3"/>
        <w:spacing w:before="8"/>
        <w:rPr>
          <w:sz w:val="9"/>
        </w:rPr>
      </w:pPr>
    </w:p>
    <w:p>
      <w:pPr>
        <w:pStyle w:val="8"/>
        <w:numPr>
          <w:ilvl w:val="0"/>
          <w:numId w:val="9"/>
        </w:numPr>
        <w:tabs>
          <w:tab w:val="left" w:pos="346"/>
        </w:tabs>
        <w:spacing w:before="76" w:after="0" w:line="240" w:lineRule="auto"/>
        <w:ind w:left="345" w:right="0" w:hanging="246"/>
        <w:jc w:val="left"/>
        <w:rPr>
          <w:sz w:val="21"/>
        </w:rPr>
      </w:pPr>
      <w:r>
        <w:rPr>
          <w:spacing w:val="-5"/>
          <w:sz w:val="21"/>
        </w:rPr>
        <w:t xml:space="preserve">在竖立的玻璃板前点燃蜡烛 </w:t>
      </w:r>
      <w:r>
        <w:rPr>
          <w:rFonts w:ascii="Times New Roman" w:eastAsia="Times New Roman"/>
          <w:i/>
          <w:sz w:val="21"/>
        </w:rPr>
        <w:t>A</w:t>
      </w:r>
      <w:r>
        <w:rPr>
          <w:rFonts w:ascii="Times New Roman" w:eastAsia="Times New Roman"/>
          <w:sz w:val="21"/>
        </w:rPr>
        <w:t>,</w:t>
      </w:r>
      <w:r>
        <w:rPr>
          <w:spacing w:val="-8"/>
          <w:sz w:val="21"/>
        </w:rPr>
        <w:t xml:space="preserve">可以看到蜡烛 </w:t>
      </w:r>
      <w:r>
        <w:rPr>
          <w:rFonts w:ascii="Times New Roman" w:eastAsia="Times New Roman"/>
          <w:i/>
          <w:sz w:val="21"/>
        </w:rPr>
        <w:t>A</w:t>
      </w:r>
      <w:r>
        <w:rPr>
          <w:rFonts w:ascii="Times New Roman" w:eastAsia="Times New Roman"/>
          <w:i/>
          <w:spacing w:val="-3"/>
          <w:sz w:val="21"/>
        </w:rPr>
        <w:t xml:space="preserve"> </w:t>
      </w:r>
      <w:r>
        <w:rPr>
          <w:sz w:val="21"/>
        </w:rPr>
        <w:t>在玻璃板后面的像</w:t>
      </w:r>
      <w:r>
        <w:rPr>
          <w:rFonts w:ascii="Times New Roman" w:eastAsia="Times New Roman"/>
          <w:sz w:val="21"/>
        </w:rPr>
        <w:t>,</w:t>
      </w:r>
      <w:r>
        <w:rPr>
          <w:spacing w:val="-4"/>
          <w:sz w:val="21"/>
        </w:rPr>
        <w:t xml:space="preserve">取一支外形相同但不点燃的蜡烛 </w:t>
      </w:r>
      <w:r>
        <w:rPr>
          <w:rFonts w:ascii="Times New Roman" w:eastAsia="Times New Roman"/>
          <w:i/>
          <w:sz w:val="21"/>
        </w:rPr>
        <w:t>B</w:t>
      </w:r>
      <w:r>
        <w:rPr>
          <w:rFonts w:ascii="Times New Roman" w:eastAsia="Times New Roman"/>
          <w:i/>
          <w:spacing w:val="-3"/>
          <w:sz w:val="21"/>
        </w:rPr>
        <w:t xml:space="preserve"> </w:t>
      </w:r>
      <w:r>
        <w:rPr>
          <w:sz w:val="21"/>
        </w:rPr>
        <w:t>在玻璃板</w:t>
      </w:r>
    </w:p>
    <w:p>
      <w:pPr>
        <w:pStyle w:val="3"/>
        <w:spacing w:before="7"/>
        <w:rPr>
          <w:sz w:val="9"/>
        </w:rPr>
      </w:pPr>
    </w:p>
    <w:p>
      <w:pPr>
        <w:pStyle w:val="3"/>
        <w:tabs>
          <w:tab w:val="left" w:pos="836"/>
        </w:tabs>
        <w:spacing w:before="77"/>
        <w:ind w:left="100"/>
        <w:rPr>
          <w:rFonts w:ascii="Times New Roman" w:eastAsia="Times New Roman"/>
        </w:rPr>
      </w:pPr>
      <w:r>
        <w:rPr>
          <w:rFonts w:ascii="Times New Roman" w:eastAsia="Times New Roman"/>
          <w:w w:val="99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rFonts w:ascii="Times New Roman" w:eastAsia="Times New Roman"/>
          <w:spacing w:val="-3"/>
        </w:rPr>
        <w:t>(</w:t>
      </w:r>
      <w:r>
        <w:t>填</w:t>
      </w:r>
      <w:r>
        <w:rPr>
          <w:rFonts w:ascii="Times New Roman" w:eastAsia="Times New Roman"/>
        </w:rPr>
        <w:t>:</w:t>
      </w:r>
      <w:r>
        <w:t>前面或后面</w:t>
      </w:r>
      <w:r>
        <w:rPr>
          <w:rFonts w:ascii="Times New Roman" w:eastAsia="Times New Roman"/>
        </w:rPr>
        <w:t>)</w:t>
      </w:r>
      <w:r>
        <w:t>移动</w:t>
      </w:r>
      <w:r>
        <w:rPr>
          <w:rFonts w:ascii="Times New Roman" w:eastAsia="Times New Roman"/>
        </w:rPr>
        <w:t>,</w:t>
      </w:r>
      <w:r>
        <w:rPr>
          <w:spacing w:val="-6"/>
        </w:rPr>
        <w:t xml:space="preserve">直到看上去它跟蜡烛 </w:t>
      </w:r>
      <w:r>
        <w:rPr>
          <w:rFonts w:ascii="Times New Roman" w:eastAsia="Times New Roman"/>
          <w:i/>
        </w:rPr>
        <w:t>A</w:t>
      </w:r>
      <w:r>
        <w:rPr>
          <w:rFonts w:ascii="Times New Roman" w:eastAsia="Times New Roman"/>
          <w:i/>
          <w:spacing w:val="-2"/>
        </w:rPr>
        <w:t xml:space="preserve"> </w:t>
      </w:r>
      <w:r>
        <w:t>的像完全重合。在比较像与物的大小关系时</w:t>
      </w:r>
      <w:r>
        <w:rPr>
          <w:rFonts w:ascii="Times New Roman" w:eastAsia="Times New Roman"/>
        </w:rPr>
        <w:t>,</w:t>
      </w:r>
      <w:r>
        <w:rPr>
          <w:spacing w:val="-19"/>
        </w:rPr>
        <w:t xml:space="preserve">蜡烛 </w:t>
      </w:r>
      <w:r>
        <w:rPr>
          <w:rFonts w:ascii="Times New Roman" w:eastAsia="Times New Roman"/>
          <w:i/>
        </w:rPr>
        <w:t xml:space="preserve">B </w:t>
      </w:r>
      <w:r>
        <w:t>替代的是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spacing w:val="-22"/>
          <w:u w:val="single"/>
        </w:rPr>
        <w:t xml:space="preserve"> </w:t>
      </w:r>
    </w:p>
    <w:p>
      <w:pPr>
        <w:pStyle w:val="3"/>
        <w:spacing w:before="7"/>
        <w:rPr>
          <w:rFonts w:ascii="Times New Roman"/>
          <w:sz w:val="10"/>
        </w:rPr>
      </w:pPr>
    </w:p>
    <w:p>
      <w:pPr>
        <w:pStyle w:val="3"/>
        <w:tabs>
          <w:tab w:val="left" w:pos="2970"/>
          <w:tab w:val="left" w:pos="7712"/>
        </w:tabs>
        <w:spacing w:before="77" w:line="417" w:lineRule="auto"/>
        <w:ind w:left="100" w:right="505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(</w:t>
      </w:r>
      <w:r>
        <w:t>选填“蜡烛</w:t>
      </w:r>
      <w:r>
        <w:rPr>
          <w:spacing w:val="-54"/>
        </w:rPr>
        <w:t xml:space="preserve"> </w:t>
      </w:r>
      <w:r>
        <w:rPr>
          <w:rFonts w:ascii="Times New Roman" w:hAnsi="Times New Roman" w:eastAsia="Times New Roman"/>
          <w:i/>
        </w:rPr>
        <w:t>A</w:t>
      </w:r>
      <w:r>
        <w:rPr>
          <w:rFonts w:ascii="Times New Roman" w:hAnsi="Times New Roman" w:eastAsia="Times New Roman"/>
          <w:i/>
          <w:spacing w:val="-1"/>
        </w:rPr>
        <w:t xml:space="preserve"> </w:t>
      </w:r>
      <w:r>
        <w:t>的像”或“蜡烛</w:t>
      </w:r>
      <w:r>
        <w:rPr>
          <w:spacing w:val="-53"/>
        </w:rPr>
        <w:t xml:space="preserve"> </w:t>
      </w:r>
      <w:r>
        <w:rPr>
          <w:rFonts w:ascii="Times New Roman" w:hAnsi="Times New Roman" w:eastAsia="Times New Roman"/>
          <w:i/>
        </w:rPr>
        <w:t>B</w:t>
      </w:r>
      <w:r>
        <w:rPr>
          <w:rFonts w:ascii="Times New Roman" w:hAnsi="Times New Roman" w:eastAsia="Times New Roman"/>
          <w:i/>
          <w:spacing w:val="-4"/>
        </w:rPr>
        <w:t xml:space="preserve"> </w:t>
      </w:r>
      <w:r>
        <w:t>的像”</w:t>
      </w:r>
      <w:r>
        <w:rPr>
          <w:rFonts w:ascii="Times New Roman" w:hAnsi="Times New Roman" w:eastAsia="Times New Roman"/>
        </w:rPr>
        <w:t>),</w:t>
      </w:r>
      <w:r>
        <w:t>看到蜡烛</w:t>
      </w:r>
      <w:r>
        <w:rPr>
          <w:spacing w:val="-53"/>
        </w:rPr>
        <w:t xml:space="preserve"> </w:t>
      </w:r>
      <w:r>
        <w:rPr>
          <w:rFonts w:ascii="Times New Roman" w:hAnsi="Times New Roman" w:eastAsia="Times New Roman"/>
          <w:i/>
        </w:rPr>
        <w:t>A</w:t>
      </w:r>
      <w:r>
        <w:rPr>
          <w:rFonts w:ascii="Times New Roman" w:hAnsi="Times New Roman" w:eastAsia="Times New Roman"/>
          <w:i/>
          <w:spacing w:val="-3"/>
        </w:rPr>
        <w:t xml:space="preserve"> </w:t>
      </w:r>
      <w:r>
        <w:t>的像是由于光的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Times New Roman" w:hAnsi="Times New Roman" w:eastAsia="Times New Roman"/>
        </w:rPr>
        <w:t>(</w:t>
      </w:r>
      <w:r>
        <w:t>选填“反射”或“折射”</w:t>
      </w:r>
      <w:r>
        <w:rPr>
          <w:rFonts w:ascii="Times New Roman" w:hAnsi="Times New Roman" w:eastAsia="Times New Roman"/>
        </w:rPr>
        <w:t>),</w:t>
      </w:r>
      <w:r>
        <w:rPr>
          <w:spacing w:val="-11"/>
        </w:rPr>
        <w:t>通</w:t>
      </w:r>
      <w:r>
        <w:t>过玻璃板观察</w:t>
      </w:r>
      <w:r>
        <w:rPr>
          <w:spacing w:val="-52"/>
        </w:rPr>
        <w:t xml:space="preserve"> </w:t>
      </w:r>
      <w:r>
        <w:rPr>
          <w:rFonts w:ascii="Times New Roman" w:hAnsi="Times New Roman" w:eastAsia="Times New Roman"/>
        </w:rPr>
        <w:t>B</w:t>
      </w:r>
      <w:r>
        <w:rPr>
          <w:rFonts w:ascii="Times New Roman" w:hAnsi="Times New Roman" w:eastAsia="Times New Roman"/>
          <w:spacing w:val="-1"/>
        </w:rPr>
        <w:t xml:space="preserve"> </w:t>
      </w:r>
      <w:r>
        <w:t>是光的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Times New Roman" w:hAnsi="Times New Roman" w:eastAsia="Times New Roman"/>
        </w:rPr>
        <w:t>(</w:t>
      </w:r>
      <w:r>
        <w:t>填</w:t>
      </w:r>
      <w:r>
        <w:rPr>
          <w:rFonts w:ascii="Times New Roman" w:hAnsi="Times New Roman" w:eastAsia="Times New Roman"/>
        </w:rPr>
        <w:t>:</w:t>
      </w:r>
      <w:r>
        <w:t>反射或折射</w:t>
      </w:r>
      <w:r>
        <w:rPr>
          <w:rFonts w:ascii="Times New Roman" w:hAnsi="Times New Roman" w:eastAsia="Times New Roman"/>
        </w:rPr>
        <w:t>)</w:t>
      </w:r>
    </w:p>
    <w:p>
      <w:pPr>
        <w:pStyle w:val="8"/>
        <w:numPr>
          <w:ilvl w:val="0"/>
          <w:numId w:val="9"/>
        </w:numPr>
        <w:tabs>
          <w:tab w:val="left" w:pos="346"/>
          <w:tab w:val="left" w:pos="1359"/>
          <w:tab w:val="left" w:pos="5670"/>
        </w:tabs>
        <w:spacing w:before="0" w:after="0" w:line="417" w:lineRule="auto"/>
        <w:ind w:left="100" w:right="423" w:firstLine="0"/>
        <w:jc w:val="left"/>
        <w:rPr>
          <w:rFonts w:ascii="Times New Roman" w:hAnsi="Times New Roman" w:eastAsia="Times New Roman"/>
          <w:sz w:val="21"/>
        </w:rPr>
      </w:pPr>
      <w:r>
        <w:rPr>
          <w:sz w:val="21"/>
        </w:rPr>
        <w:t>移去蜡烛</w:t>
      </w:r>
      <w:r>
        <w:rPr>
          <w:spacing w:val="-54"/>
          <w:sz w:val="21"/>
        </w:rPr>
        <w:t xml:space="preserve"> </w:t>
      </w:r>
      <w:r>
        <w:rPr>
          <w:rFonts w:ascii="Times New Roman" w:hAnsi="Times New Roman" w:eastAsia="Times New Roman"/>
          <w:i/>
          <w:sz w:val="21"/>
        </w:rPr>
        <w:t>B</w:t>
      </w:r>
      <w:r>
        <w:rPr>
          <w:rFonts w:ascii="Times New Roman" w:hAnsi="Times New Roman" w:eastAsia="Times New Roman"/>
          <w:sz w:val="21"/>
        </w:rPr>
        <w:t>,</w:t>
      </w:r>
      <w:r>
        <w:rPr>
          <w:sz w:val="21"/>
        </w:rPr>
        <w:t>在其原来位置上放置一块光屏</w:t>
      </w:r>
      <w:r>
        <w:rPr>
          <w:rFonts w:ascii="Times New Roman" w:hAnsi="Times New Roman" w:eastAsia="Times New Roman"/>
          <w:sz w:val="21"/>
        </w:rPr>
        <w:t>,</w:t>
      </w:r>
      <w:r>
        <w:rPr>
          <w:sz w:val="21"/>
        </w:rPr>
        <w:t>光屏上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rFonts w:ascii="Times New Roman" w:hAnsi="Times New Roman" w:eastAsia="Times New Roman"/>
          <w:sz w:val="21"/>
        </w:rPr>
        <w:t>(</w:t>
      </w:r>
      <w:r>
        <w:rPr>
          <w:sz w:val="21"/>
        </w:rPr>
        <w:t>选填“能”或“不能”</w:t>
      </w:r>
      <w:r>
        <w:rPr>
          <w:rFonts w:ascii="Times New Roman" w:hAnsi="Times New Roman" w:eastAsia="Times New Roman"/>
          <w:sz w:val="21"/>
        </w:rPr>
        <w:t>)</w:t>
      </w:r>
      <w:r>
        <w:rPr>
          <w:sz w:val="21"/>
        </w:rPr>
        <w:t>呈现蜡烛</w:t>
      </w:r>
      <w:r>
        <w:rPr>
          <w:spacing w:val="-57"/>
          <w:sz w:val="21"/>
        </w:rPr>
        <w:t xml:space="preserve"> </w:t>
      </w:r>
      <w:r>
        <w:rPr>
          <w:rFonts w:ascii="Times New Roman" w:hAnsi="Times New Roman" w:eastAsia="Times New Roman"/>
          <w:i/>
          <w:sz w:val="21"/>
        </w:rPr>
        <w:t>A</w:t>
      </w:r>
      <w:r>
        <w:rPr>
          <w:rFonts w:ascii="Times New Roman" w:hAnsi="Times New Roman" w:eastAsia="Times New Roman"/>
          <w:i/>
          <w:spacing w:val="-7"/>
          <w:sz w:val="21"/>
        </w:rPr>
        <w:t xml:space="preserve"> </w:t>
      </w:r>
      <w:r>
        <w:rPr>
          <w:sz w:val="21"/>
        </w:rPr>
        <w:t>的像</w:t>
      </w:r>
      <w:r>
        <w:rPr>
          <w:rFonts w:ascii="Times New Roman" w:hAnsi="Times New Roman" w:eastAsia="Times New Roman"/>
          <w:sz w:val="21"/>
        </w:rPr>
        <w:t>,</w:t>
      </w:r>
      <w:r>
        <w:rPr>
          <w:sz w:val="21"/>
        </w:rPr>
        <w:t>说明平面镜成的是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像</w:t>
      </w:r>
      <w:r>
        <w:rPr>
          <w:rFonts w:ascii="Times New Roman" w:hAnsi="Times New Roman" w:eastAsia="Times New Roman"/>
          <w:sz w:val="21"/>
        </w:rPr>
        <w:t>.</w:t>
      </w:r>
    </w:p>
    <w:p>
      <w:pPr>
        <w:pStyle w:val="8"/>
        <w:numPr>
          <w:ilvl w:val="0"/>
          <w:numId w:val="9"/>
        </w:numPr>
        <w:tabs>
          <w:tab w:val="left" w:pos="399"/>
          <w:tab w:val="left" w:pos="9135"/>
        </w:tabs>
        <w:spacing w:before="0" w:after="0" w:line="417" w:lineRule="auto"/>
        <w:ind w:left="100" w:right="313" w:firstLine="52"/>
        <w:jc w:val="left"/>
        <w:rPr>
          <w:sz w:val="21"/>
        </w:rPr>
      </w:pPr>
      <w:r>
        <w:rPr>
          <w:spacing w:val="-1"/>
          <w:w w:val="99"/>
          <w:position w:val="2"/>
          <w:sz w:val="21"/>
        </w:rPr>
        <w:t>实</w:t>
      </w:r>
      <w:r>
        <w:rPr>
          <w:spacing w:val="2"/>
          <w:w w:val="99"/>
          <w:position w:val="2"/>
          <w:sz w:val="21"/>
        </w:rPr>
        <w:t>验</w:t>
      </w:r>
      <w:r>
        <w:rPr>
          <w:spacing w:val="-1"/>
          <w:w w:val="99"/>
          <w:position w:val="2"/>
          <w:sz w:val="21"/>
        </w:rPr>
        <w:t>过</w:t>
      </w:r>
      <w:r>
        <w:rPr>
          <w:spacing w:val="2"/>
          <w:w w:val="99"/>
          <w:position w:val="2"/>
          <w:sz w:val="21"/>
        </w:rPr>
        <w:t>程</w:t>
      </w:r>
      <w:r>
        <w:rPr>
          <w:spacing w:val="-1"/>
          <w:w w:val="99"/>
          <w:position w:val="2"/>
          <w:sz w:val="21"/>
        </w:rPr>
        <w:t>中</w:t>
      </w:r>
      <w:r>
        <w:rPr>
          <w:spacing w:val="2"/>
          <w:w w:val="99"/>
          <w:position w:val="2"/>
          <w:sz w:val="21"/>
        </w:rPr>
        <w:t>如</w:t>
      </w:r>
      <w:r>
        <w:rPr>
          <w:spacing w:val="-1"/>
          <w:w w:val="99"/>
          <w:position w:val="2"/>
          <w:sz w:val="21"/>
        </w:rPr>
        <w:t>果</w:t>
      </w:r>
      <w:r>
        <w:rPr>
          <w:spacing w:val="2"/>
          <w:w w:val="99"/>
          <w:position w:val="2"/>
          <w:sz w:val="21"/>
        </w:rPr>
        <w:t>玻</w:t>
      </w:r>
      <w:r>
        <w:rPr>
          <w:spacing w:val="-1"/>
          <w:w w:val="99"/>
          <w:position w:val="2"/>
          <w:sz w:val="21"/>
        </w:rPr>
        <w:t>璃</w:t>
      </w:r>
      <w:r>
        <w:rPr>
          <w:spacing w:val="2"/>
          <w:w w:val="99"/>
          <w:position w:val="2"/>
          <w:sz w:val="21"/>
        </w:rPr>
        <w:t>板</w:t>
      </w:r>
      <w:r>
        <w:rPr>
          <w:spacing w:val="-1"/>
          <w:w w:val="99"/>
          <w:position w:val="2"/>
          <w:sz w:val="21"/>
        </w:rPr>
        <w:t>没</w:t>
      </w:r>
      <w:r>
        <w:rPr>
          <w:spacing w:val="2"/>
          <w:w w:val="99"/>
          <w:position w:val="2"/>
          <w:sz w:val="21"/>
        </w:rPr>
        <w:t>有</w:t>
      </w:r>
      <w:r>
        <w:rPr>
          <w:spacing w:val="-1"/>
          <w:w w:val="99"/>
          <w:position w:val="2"/>
          <w:sz w:val="21"/>
        </w:rPr>
        <w:t>垂</w:t>
      </w:r>
      <w:r>
        <w:rPr>
          <w:spacing w:val="2"/>
          <w:w w:val="99"/>
          <w:position w:val="2"/>
          <w:sz w:val="21"/>
        </w:rPr>
        <w:t>直</w:t>
      </w:r>
      <w:r>
        <w:rPr>
          <w:spacing w:val="-1"/>
          <w:w w:val="99"/>
          <w:position w:val="2"/>
          <w:sz w:val="21"/>
        </w:rPr>
        <w:t>架</w:t>
      </w:r>
      <w:r>
        <w:rPr>
          <w:spacing w:val="2"/>
          <w:w w:val="99"/>
          <w:position w:val="2"/>
          <w:sz w:val="21"/>
        </w:rPr>
        <w:t>在</w:t>
      </w:r>
      <w:r>
        <w:rPr>
          <w:spacing w:val="-1"/>
          <w:w w:val="99"/>
          <w:position w:val="2"/>
          <w:sz w:val="21"/>
        </w:rPr>
        <w:t>纸</w:t>
      </w:r>
      <w:r>
        <w:rPr>
          <w:spacing w:val="2"/>
          <w:w w:val="99"/>
          <w:position w:val="2"/>
          <w:sz w:val="21"/>
        </w:rPr>
        <w:t>上</w:t>
      </w:r>
      <w:r>
        <w:rPr>
          <w:rFonts w:ascii="Times New Roman" w:hAnsi="Times New Roman" w:eastAsia="Times New Roman"/>
          <w:spacing w:val="-2"/>
          <w:w w:val="99"/>
          <w:position w:val="2"/>
          <w:sz w:val="21"/>
        </w:rPr>
        <w:t>,</w:t>
      </w:r>
      <w:r>
        <w:rPr>
          <w:spacing w:val="-1"/>
          <w:w w:val="99"/>
          <w:position w:val="2"/>
          <w:sz w:val="21"/>
        </w:rPr>
        <w:t>而</w:t>
      </w:r>
      <w:r>
        <w:rPr>
          <w:spacing w:val="2"/>
          <w:w w:val="99"/>
          <w:position w:val="2"/>
          <w:sz w:val="21"/>
        </w:rPr>
        <w:t>是</w:t>
      </w:r>
      <w:r>
        <w:rPr>
          <w:spacing w:val="-1"/>
          <w:w w:val="99"/>
          <w:position w:val="2"/>
          <w:sz w:val="21"/>
        </w:rPr>
        <w:t>如</w:t>
      </w:r>
      <w:r>
        <w:rPr>
          <w:spacing w:val="2"/>
          <w:w w:val="99"/>
          <w:position w:val="2"/>
          <w:sz w:val="21"/>
        </w:rPr>
        <w:t>图</w:t>
      </w:r>
      <w:r>
        <w:rPr>
          <w:spacing w:val="-1"/>
          <w:w w:val="99"/>
          <w:position w:val="2"/>
          <w:sz w:val="21"/>
        </w:rPr>
        <w:t>乙</w:t>
      </w:r>
      <w:r>
        <w:rPr>
          <w:spacing w:val="2"/>
          <w:w w:val="99"/>
          <w:position w:val="2"/>
          <w:sz w:val="21"/>
        </w:rPr>
        <w:t>所</w:t>
      </w:r>
      <w:r>
        <w:rPr>
          <w:spacing w:val="-1"/>
          <w:w w:val="99"/>
          <w:position w:val="2"/>
          <w:sz w:val="21"/>
        </w:rPr>
        <w:t>示</w:t>
      </w:r>
      <w:r>
        <w:rPr>
          <w:spacing w:val="2"/>
          <w:w w:val="99"/>
          <w:position w:val="2"/>
          <w:sz w:val="21"/>
        </w:rPr>
        <w:t>倾斜</w:t>
      </w:r>
      <w:r>
        <w:rPr>
          <w:rFonts w:ascii="Times New Roman" w:hAnsi="Times New Roman" w:eastAsia="Times New Roman"/>
          <w:w w:val="99"/>
          <w:position w:val="2"/>
          <w:sz w:val="21"/>
        </w:rPr>
        <w:t>,</w:t>
      </w:r>
      <w:r>
        <w:rPr>
          <w:spacing w:val="-1"/>
          <w:w w:val="99"/>
          <w:position w:val="2"/>
          <w:sz w:val="21"/>
        </w:rPr>
        <w:t>蜡</w:t>
      </w:r>
      <w:r>
        <w:rPr>
          <w:w w:val="99"/>
          <w:position w:val="2"/>
          <w:sz w:val="21"/>
        </w:rPr>
        <w:t>烛</w:t>
      </w:r>
      <w:r>
        <w:rPr>
          <w:spacing w:val="-50"/>
          <w:position w:val="2"/>
          <w:sz w:val="21"/>
        </w:rPr>
        <w:t xml:space="preserve"> </w:t>
      </w:r>
      <w:r>
        <w:rPr>
          <w:rFonts w:ascii="Times New Roman" w:hAnsi="Times New Roman" w:eastAsia="Times New Roman"/>
          <w:i/>
          <w:w w:val="99"/>
          <w:position w:val="2"/>
          <w:sz w:val="21"/>
        </w:rPr>
        <w:t>A</w:t>
      </w:r>
      <w:r>
        <w:rPr>
          <w:rFonts w:ascii="Times New Roman" w:hAnsi="Times New Roman" w:eastAsia="Times New Roman"/>
          <w:i/>
          <w:spacing w:val="-1"/>
          <w:position w:val="2"/>
          <w:sz w:val="21"/>
        </w:rPr>
        <w:t xml:space="preserve"> </w:t>
      </w:r>
      <w:r>
        <w:rPr>
          <w:spacing w:val="-1"/>
          <w:w w:val="99"/>
          <w:position w:val="2"/>
          <w:sz w:val="21"/>
        </w:rPr>
        <w:t>的</w:t>
      </w:r>
      <w:r>
        <w:rPr>
          <w:spacing w:val="2"/>
          <w:w w:val="99"/>
          <w:position w:val="2"/>
          <w:sz w:val="21"/>
        </w:rPr>
        <w:t>像</w:t>
      </w:r>
      <w:r>
        <w:rPr>
          <w:spacing w:val="-1"/>
          <w:w w:val="99"/>
          <w:position w:val="2"/>
          <w:sz w:val="21"/>
        </w:rPr>
        <w:t>应</w:t>
      </w:r>
      <w:r>
        <w:rPr>
          <w:spacing w:val="2"/>
          <w:w w:val="99"/>
          <w:position w:val="2"/>
          <w:sz w:val="21"/>
        </w:rPr>
        <w:t>是</w:t>
      </w:r>
      <w:r>
        <w:rPr>
          <w:spacing w:val="-1"/>
          <w:w w:val="99"/>
          <w:position w:val="2"/>
          <w:sz w:val="21"/>
        </w:rPr>
        <w:t>图</w:t>
      </w:r>
      <w:r>
        <w:rPr>
          <w:spacing w:val="2"/>
          <w:w w:val="99"/>
          <w:position w:val="2"/>
          <w:sz w:val="21"/>
        </w:rPr>
        <w:t>中的</w:t>
      </w:r>
      <w:r>
        <w:rPr>
          <w:rFonts w:ascii="Times New Roman" w:hAnsi="Times New Roman" w:eastAsia="Times New Roman"/>
          <w:w w:val="99"/>
          <w:position w:val="2"/>
          <w:sz w:val="21"/>
          <w:u w:val="single"/>
        </w:rPr>
        <w:t xml:space="preserve"> </w:t>
      </w:r>
      <w:r>
        <w:rPr>
          <w:rFonts w:ascii="Times New Roman" w:hAnsi="Times New Roman" w:eastAsia="Times New Roman"/>
          <w:position w:val="2"/>
          <w:sz w:val="21"/>
          <w:u w:val="single"/>
        </w:rPr>
        <w:tab/>
      </w:r>
      <w:r>
        <w:rPr>
          <w:rFonts w:ascii="Times New Roman" w:hAnsi="Times New Roman" w:eastAsia="Times New Roman"/>
          <w:w w:val="99"/>
          <w:position w:val="2"/>
          <w:sz w:val="21"/>
        </w:rPr>
        <w:t>(</w:t>
      </w:r>
      <w:r>
        <w:rPr>
          <w:spacing w:val="-1"/>
          <w:w w:val="99"/>
          <w:position w:val="2"/>
          <w:sz w:val="21"/>
        </w:rPr>
        <w:t>选</w:t>
      </w:r>
      <w:r>
        <w:rPr>
          <w:spacing w:val="-80"/>
          <w:w w:val="99"/>
          <w:position w:val="2"/>
          <w:sz w:val="21"/>
        </w:rPr>
        <w:t>填</w:t>
      </w:r>
      <w:r>
        <w:rPr>
          <w:spacing w:val="-3"/>
          <w:w w:val="99"/>
          <w:position w:val="2"/>
          <w:sz w:val="21"/>
        </w:rPr>
        <w:t>“</w:t>
      </w:r>
      <w:r>
        <w:rPr>
          <w:rFonts w:ascii="Times New Roman" w:hAnsi="Times New Roman" w:eastAsia="Times New Roman"/>
          <w:i/>
          <w:spacing w:val="-1"/>
          <w:w w:val="99"/>
          <w:position w:val="2"/>
          <w:sz w:val="21"/>
        </w:rPr>
        <w:t>A</w:t>
      </w:r>
      <w:r>
        <w:rPr>
          <w:rFonts w:ascii="Times New Roman" w:hAnsi="Times New Roman" w:eastAsia="Times New Roman"/>
          <w:spacing w:val="-4"/>
          <w:w w:val="105"/>
          <w:sz w:val="13"/>
        </w:rPr>
        <w:t>1</w:t>
      </w:r>
      <w:r>
        <w:rPr>
          <w:spacing w:val="-161"/>
          <w:w w:val="99"/>
          <w:position w:val="2"/>
          <w:sz w:val="21"/>
        </w:rPr>
        <w:t>”</w:t>
      </w:r>
      <w:r>
        <w:rPr>
          <w:spacing w:val="-3"/>
          <w:w w:val="99"/>
          <w:position w:val="2"/>
          <w:sz w:val="21"/>
        </w:rPr>
        <w:t>“</w:t>
      </w:r>
      <w:r>
        <w:rPr>
          <w:rFonts w:ascii="Times New Roman" w:hAnsi="Times New Roman" w:eastAsia="Times New Roman"/>
          <w:i/>
          <w:spacing w:val="-3"/>
          <w:w w:val="99"/>
          <w:position w:val="2"/>
          <w:sz w:val="21"/>
        </w:rPr>
        <w:t>A</w:t>
      </w:r>
      <w:r>
        <w:rPr>
          <w:rFonts w:ascii="Times New Roman" w:hAnsi="Times New Roman" w:eastAsia="Times New Roman"/>
          <w:spacing w:val="-1"/>
          <w:w w:val="105"/>
          <w:sz w:val="13"/>
        </w:rPr>
        <w:t>2</w:t>
      </w:r>
      <w:r>
        <w:rPr>
          <w:spacing w:val="-2"/>
          <w:w w:val="99"/>
          <w:position w:val="2"/>
          <w:sz w:val="21"/>
        </w:rPr>
        <w:t>”</w:t>
      </w:r>
      <w:r>
        <w:rPr>
          <w:position w:val="2"/>
          <w:sz w:val="21"/>
        </w:rPr>
        <w:t>或“</w:t>
      </w:r>
      <w:r>
        <w:rPr>
          <w:rFonts w:ascii="Times New Roman" w:hAnsi="Times New Roman" w:eastAsia="Times New Roman"/>
          <w:i/>
          <w:position w:val="2"/>
          <w:sz w:val="21"/>
        </w:rPr>
        <w:t>A</w:t>
      </w:r>
      <w:r>
        <w:rPr>
          <w:rFonts w:ascii="Times New Roman" w:hAnsi="Times New Roman" w:eastAsia="Times New Roman"/>
          <w:sz w:val="13"/>
        </w:rPr>
        <w:t>3</w:t>
      </w:r>
      <w:r>
        <w:rPr>
          <w:position w:val="2"/>
          <w:sz w:val="21"/>
        </w:rPr>
        <w:t>”</w:t>
      </w:r>
      <w:r>
        <w:rPr>
          <w:rFonts w:ascii="Times New Roman" w:hAnsi="Times New Roman" w:eastAsia="Times New Roman"/>
          <w:position w:val="2"/>
          <w:sz w:val="21"/>
        </w:rPr>
        <w:t>)</w:t>
      </w:r>
      <w:r>
        <w:rPr>
          <w:position w:val="2"/>
          <w:sz w:val="21"/>
        </w:rPr>
        <w:t>。</w:t>
      </w:r>
    </w:p>
    <w:p>
      <w:pPr>
        <w:pStyle w:val="3"/>
        <w:spacing w:line="417" w:lineRule="auto"/>
        <w:ind w:left="100" w:right="418"/>
        <w:rPr>
          <w:rFonts w:ascii="Times New Roman" w:hAnsi="Times New Roman" w:eastAsia="Times New Roman"/>
        </w:rPr>
      </w:pPr>
      <w:r>
        <w:drawing>
          <wp:anchor distT="0" distB="0" distL="0" distR="0" simplePos="0" relativeHeight="251664384" behindDoc="1" locked="0" layoutInCell="1" allowOverlap="1">
            <wp:simplePos x="0" y="0"/>
            <wp:positionH relativeFrom="page">
              <wp:posOffset>810260</wp:posOffset>
            </wp:positionH>
            <wp:positionV relativeFrom="paragraph">
              <wp:posOffset>549910</wp:posOffset>
            </wp:positionV>
            <wp:extent cx="1362710" cy="1002665"/>
            <wp:effectExtent l="0" t="0" r="0" b="0"/>
            <wp:wrapNone/>
            <wp:docPr id="31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18.jpe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456" cy="10027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</w:rPr>
        <w:t>23</w:t>
      </w:r>
      <w:r>
        <w:t>（</w:t>
      </w:r>
      <w:r>
        <w:rPr>
          <w:rFonts w:ascii="Times New Roman" w:hAnsi="Times New Roman" w:eastAsia="Times New Roman"/>
        </w:rPr>
        <w:t xml:space="preserve">4 </w:t>
      </w:r>
      <w:r>
        <w:t>分）</w:t>
      </w:r>
      <w:r>
        <w:rPr>
          <w:rFonts w:ascii="Times New Roman" w:hAnsi="Times New Roman" w:eastAsia="Times New Roman"/>
          <w:i/>
        </w:rPr>
        <w:t>.</w:t>
      </w:r>
      <w:r>
        <w:t>如图所示是探究</w:t>
      </w:r>
      <w:r>
        <w:rPr>
          <w:rFonts w:ascii="Times New Roman" w:hAnsi="Times New Roman" w:eastAsia="Times New Roman"/>
        </w:rPr>
        <w:t>“</w:t>
      </w:r>
      <w:r>
        <w:t>不同物质吸热升温现象</w:t>
      </w:r>
      <w:r>
        <w:rPr>
          <w:rFonts w:ascii="Times New Roman" w:hAnsi="Times New Roman" w:eastAsia="Times New Roman"/>
        </w:rPr>
        <w:t>”</w:t>
      </w:r>
      <w:r>
        <w:t>的实验装置</w:t>
      </w:r>
      <w:r>
        <w:rPr>
          <w:rFonts w:ascii="Times New Roman" w:hAnsi="Times New Roman" w:eastAsia="Times New Roman"/>
        </w:rPr>
        <w:t>,</w:t>
      </w:r>
      <w:r>
        <w:t>取质量和初温都相同的甲、乙两种液体</w:t>
      </w:r>
      <w:r>
        <w:rPr>
          <w:rFonts w:ascii="Times New Roman" w:hAnsi="Times New Roman" w:eastAsia="Times New Roman"/>
        </w:rPr>
        <w:t>,</w:t>
      </w:r>
      <w:r>
        <w:t>分别倒入相同的烧杯中</w:t>
      </w:r>
      <w:r>
        <w:rPr>
          <w:rFonts w:ascii="Times New Roman" w:hAnsi="Times New Roman" w:eastAsia="Times New Roman"/>
        </w:rPr>
        <w:t>,</w:t>
      </w:r>
      <w:r>
        <w:t>用相同的装置加热</w:t>
      </w:r>
      <w:r>
        <w:rPr>
          <w:rFonts w:ascii="Times New Roman" w:hAnsi="Times New Roman" w:eastAsia="Times New Roman"/>
        </w:rPr>
        <w:t>,</w:t>
      </w:r>
      <w:r>
        <w:t>实验数据记录如下表</w:t>
      </w:r>
      <w:r>
        <w:rPr>
          <w:rFonts w:ascii="Times New Roman" w:hAnsi="Times New Roman" w:eastAsia="Times New Roman"/>
        </w:rPr>
        <w:t>:</w:t>
      </w:r>
    </w:p>
    <w:p>
      <w:pPr>
        <w:pStyle w:val="3"/>
        <w:spacing w:line="417" w:lineRule="auto"/>
        <w:ind w:left="100" w:right="418"/>
        <w:rPr>
          <w:rFonts w:ascii="Times New Roman" w:hAnsi="Times New Roman" w:eastAsia="Times New Roman"/>
        </w:rPr>
      </w:pPr>
    </w:p>
    <w:p>
      <w:pPr>
        <w:pStyle w:val="3"/>
        <w:spacing w:line="417" w:lineRule="auto"/>
        <w:ind w:left="100" w:right="418"/>
        <w:rPr>
          <w:rFonts w:ascii="Times New Roman" w:hAnsi="Times New Roman" w:eastAsia="Times New Roman"/>
        </w:rPr>
      </w:pPr>
    </w:p>
    <w:p>
      <w:pPr>
        <w:pStyle w:val="3"/>
        <w:spacing w:line="417" w:lineRule="auto"/>
        <w:ind w:left="100" w:right="418"/>
        <w:rPr>
          <w:rFonts w:ascii="Times New Roman" w:hAnsi="Times New Roman" w:eastAsia="Times New Roman"/>
        </w:rPr>
      </w:pPr>
    </w:p>
    <w:tbl>
      <w:tblPr>
        <w:tblStyle w:val="6"/>
        <w:tblpPr w:leftFromText="180" w:rightFromText="180" w:vertAnchor="text" w:horzAnchor="page" w:tblpX="1194" w:tblpY="365"/>
        <w:tblOverlap w:val="never"/>
        <w:tblW w:w="59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8"/>
        <w:gridCol w:w="825"/>
        <w:gridCol w:w="975"/>
        <w:gridCol w:w="885"/>
        <w:gridCol w:w="1110"/>
        <w:gridCol w:w="10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3" w:type="dxa"/>
            <w:gridSpan w:val="2"/>
          </w:tcPr>
          <w:p>
            <w:pPr>
              <w:pStyle w:val="3"/>
              <w:spacing w:line="417" w:lineRule="auto"/>
              <w:ind w:right="418"/>
              <w:rPr>
                <w:rFonts w:hint="eastAsia" w:ascii="Times New Roman" w:hAnsi="Times New Roman" w:eastAsia="宋体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/>
                <w:sz w:val="21"/>
              </w:rPr>
              <w:t>温度</w:t>
            </w:r>
            <w:r>
              <w:rPr>
                <w:i/>
                <w:sz w:val="21"/>
              </w:rPr>
              <w:t>/</w:t>
            </w:r>
            <w:r>
              <w:rPr>
                <w:rFonts w:hint="eastAsia" w:ascii="宋体" w:hAnsi="宋体" w:eastAsia="宋体"/>
                <w:sz w:val="21"/>
              </w:rPr>
              <w:t>℃</w:t>
            </w:r>
          </w:p>
        </w:tc>
        <w:tc>
          <w:tcPr>
            <w:tcW w:w="975" w:type="dxa"/>
          </w:tcPr>
          <w:p>
            <w:pPr>
              <w:pStyle w:val="3"/>
              <w:spacing w:line="417" w:lineRule="auto"/>
              <w:ind w:right="418"/>
              <w:rPr>
                <w:rFonts w:hint="eastAsia" w:ascii="Times New Roman" w:hAnsi="Times New Roman" w:eastAsia="宋体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vertAlign w:val="baseline"/>
                <w:lang w:val="en-US" w:eastAsia="zh-CN"/>
              </w:rPr>
              <w:t>20</w:t>
            </w:r>
          </w:p>
        </w:tc>
        <w:tc>
          <w:tcPr>
            <w:tcW w:w="885" w:type="dxa"/>
          </w:tcPr>
          <w:p>
            <w:pPr>
              <w:pStyle w:val="3"/>
              <w:spacing w:line="417" w:lineRule="auto"/>
              <w:ind w:right="418"/>
              <w:rPr>
                <w:rFonts w:hint="eastAsia" w:ascii="Times New Roman" w:hAnsi="Times New Roman" w:eastAsia="宋体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vertAlign w:val="baseline"/>
                <w:lang w:val="en-US" w:eastAsia="zh-CN"/>
              </w:rPr>
              <w:t>30</w:t>
            </w:r>
          </w:p>
        </w:tc>
        <w:tc>
          <w:tcPr>
            <w:tcW w:w="1110" w:type="dxa"/>
          </w:tcPr>
          <w:p>
            <w:pPr>
              <w:pStyle w:val="3"/>
              <w:spacing w:line="417" w:lineRule="auto"/>
              <w:ind w:right="418"/>
              <w:rPr>
                <w:rFonts w:hint="eastAsia" w:ascii="Times New Roman" w:hAnsi="Times New Roman" w:eastAsia="宋体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vertAlign w:val="baseline"/>
                <w:lang w:val="en-US" w:eastAsia="zh-CN"/>
              </w:rPr>
              <w:t>40</w:t>
            </w:r>
          </w:p>
        </w:tc>
        <w:tc>
          <w:tcPr>
            <w:tcW w:w="1005" w:type="dxa"/>
          </w:tcPr>
          <w:p>
            <w:pPr>
              <w:pStyle w:val="3"/>
              <w:spacing w:line="417" w:lineRule="auto"/>
              <w:ind w:right="418"/>
              <w:rPr>
                <w:rFonts w:hint="eastAsia" w:ascii="Times New Roman" w:hAnsi="Times New Roman" w:eastAsia="宋体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vertAlign w:val="baseline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198" w:type="dxa"/>
            <w:vMerge w:val="restart"/>
          </w:tcPr>
          <w:p>
            <w:pPr>
              <w:pStyle w:val="9"/>
              <w:spacing w:before="101"/>
              <w:jc w:val="left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w w:val="95"/>
                <w:sz w:val="21"/>
              </w:rPr>
              <w:t>加热时</w:t>
            </w:r>
          </w:p>
          <w:p>
            <w:pPr>
              <w:pStyle w:val="3"/>
              <w:spacing w:line="417" w:lineRule="auto"/>
              <w:ind w:right="418"/>
              <w:rPr>
                <w:rFonts w:ascii="Times New Roman" w:hAnsi="Times New Roman" w:eastAsia="Times New Roman"/>
                <w:vertAlign w:val="baseline"/>
              </w:rPr>
            </w:pPr>
            <w:r>
              <w:rPr>
                <w:rFonts w:hint="eastAsia" w:ascii="宋体" w:eastAsia="宋体"/>
                <w:w w:val="95"/>
                <w:sz w:val="21"/>
              </w:rPr>
              <w:t>间</w:t>
            </w:r>
            <w:r>
              <w:rPr>
                <w:i/>
                <w:w w:val="95"/>
                <w:sz w:val="21"/>
              </w:rPr>
              <w:t>/</w:t>
            </w:r>
            <w:r>
              <w:rPr>
                <w:w w:val="95"/>
                <w:sz w:val="21"/>
              </w:rPr>
              <w:t>min</w:t>
            </w:r>
          </w:p>
        </w:tc>
        <w:tc>
          <w:tcPr>
            <w:tcW w:w="825" w:type="dxa"/>
          </w:tcPr>
          <w:p>
            <w:pPr>
              <w:pStyle w:val="3"/>
              <w:spacing w:line="417" w:lineRule="auto"/>
              <w:ind w:right="418"/>
              <w:rPr>
                <w:rFonts w:hint="eastAsia" w:ascii="Times New Roman" w:hAnsi="Times New Roman" w:eastAsia="宋体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vertAlign w:val="baseline"/>
                <w:lang w:val="en-US" w:eastAsia="zh-CN"/>
              </w:rPr>
              <w:t>甲</w:t>
            </w:r>
          </w:p>
        </w:tc>
        <w:tc>
          <w:tcPr>
            <w:tcW w:w="975" w:type="dxa"/>
          </w:tcPr>
          <w:p>
            <w:pPr>
              <w:pStyle w:val="3"/>
              <w:spacing w:line="417" w:lineRule="auto"/>
              <w:ind w:right="418"/>
              <w:rPr>
                <w:rFonts w:hint="eastAsia" w:ascii="Times New Roman" w:hAnsi="Times New Roman" w:eastAsia="宋体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vertAlign w:val="baseline"/>
                <w:lang w:val="en-US" w:eastAsia="zh-CN"/>
              </w:rPr>
              <w:t>0</w:t>
            </w:r>
          </w:p>
        </w:tc>
        <w:tc>
          <w:tcPr>
            <w:tcW w:w="885" w:type="dxa"/>
          </w:tcPr>
          <w:p>
            <w:pPr>
              <w:pStyle w:val="3"/>
              <w:spacing w:line="417" w:lineRule="auto"/>
              <w:ind w:right="418"/>
              <w:rPr>
                <w:rFonts w:hint="eastAsia" w:ascii="Times New Roman" w:hAnsi="Times New Roman" w:eastAsia="宋体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vertAlign w:val="baseline"/>
                <w:lang w:val="en-US" w:eastAsia="zh-CN"/>
              </w:rPr>
              <w:t>40</w:t>
            </w:r>
          </w:p>
        </w:tc>
        <w:tc>
          <w:tcPr>
            <w:tcW w:w="1110" w:type="dxa"/>
          </w:tcPr>
          <w:p>
            <w:pPr>
              <w:pStyle w:val="3"/>
              <w:spacing w:line="417" w:lineRule="auto"/>
              <w:ind w:right="418"/>
              <w:rPr>
                <w:rFonts w:hint="eastAsia" w:ascii="Times New Roman" w:hAnsi="Times New Roman" w:eastAsia="宋体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vertAlign w:val="baseline"/>
                <w:lang w:val="en-US" w:eastAsia="zh-CN"/>
              </w:rPr>
              <w:t>82</w:t>
            </w:r>
          </w:p>
        </w:tc>
        <w:tc>
          <w:tcPr>
            <w:tcW w:w="1005" w:type="dxa"/>
          </w:tcPr>
          <w:p>
            <w:pPr>
              <w:pStyle w:val="3"/>
              <w:spacing w:line="417" w:lineRule="auto"/>
              <w:ind w:right="418"/>
              <w:rPr>
                <w:rFonts w:hint="eastAsia" w:ascii="Times New Roman" w:hAnsi="Times New Roman" w:eastAsia="宋体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vertAlign w:val="baseline"/>
                <w:lang w:val="en-US" w:eastAsia="zh-CN"/>
              </w:rPr>
              <w:t>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8" w:type="dxa"/>
            <w:vMerge w:val="continue"/>
          </w:tcPr>
          <w:p>
            <w:pPr>
              <w:pStyle w:val="3"/>
              <w:spacing w:line="417" w:lineRule="auto"/>
              <w:ind w:right="418"/>
              <w:rPr>
                <w:rFonts w:ascii="Times New Roman" w:hAnsi="Times New Roman" w:eastAsia="Times New Roman"/>
                <w:vertAlign w:val="baseline"/>
              </w:rPr>
            </w:pPr>
          </w:p>
        </w:tc>
        <w:tc>
          <w:tcPr>
            <w:tcW w:w="825" w:type="dxa"/>
          </w:tcPr>
          <w:p>
            <w:pPr>
              <w:pStyle w:val="3"/>
              <w:spacing w:line="417" w:lineRule="auto"/>
              <w:ind w:right="418"/>
              <w:rPr>
                <w:rFonts w:hint="eastAsia" w:ascii="Times New Roman" w:hAnsi="Times New Roman" w:eastAsia="宋体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vertAlign w:val="baseline"/>
                <w:lang w:val="en-US" w:eastAsia="zh-CN"/>
              </w:rPr>
              <w:t>乙</w:t>
            </w:r>
          </w:p>
        </w:tc>
        <w:tc>
          <w:tcPr>
            <w:tcW w:w="975" w:type="dxa"/>
          </w:tcPr>
          <w:p>
            <w:pPr>
              <w:pStyle w:val="3"/>
              <w:spacing w:line="417" w:lineRule="auto"/>
              <w:ind w:right="418"/>
              <w:rPr>
                <w:rFonts w:hint="eastAsia" w:ascii="Times New Roman" w:hAnsi="Times New Roman" w:eastAsia="宋体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vertAlign w:val="baseline"/>
                <w:lang w:val="en-US" w:eastAsia="zh-CN"/>
              </w:rPr>
              <w:t>0</w:t>
            </w:r>
          </w:p>
        </w:tc>
        <w:tc>
          <w:tcPr>
            <w:tcW w:w="885" w:type="dxa"/>
          </w:tcPr>
          <w:p>
            <w:pPr>
              <w:pStyle w:val="3"/>
              <w:spacing w:line="417" w:lineRule="auto"/>
              <w:ind w:right="418"/>
              <w:rPr>
                <w:rFonts w:hint="eastAsia" w:ascii="Times New Roman" w:hAnsi="Times New Roman" w:eastAsia="宋体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vertAlign w:val="baseline"/>
                <w:lang w:val="en-US" w:eastAsia="zh-CN"/>
              </w:rPr>
              <w:t>18</w:t>
            </w:r>
          </w:p>
        </w:tc>
        <w:tc>
          <w:tcPr>
            <w:tcW w:w="1110" w:type="dxa"/>
          </w:tcPr>
          <w:p>
            <w:pPr>
              <w:pStyle w:val="3"/>
              <w:spacing w:line="417" w:lineRule="auto"/>
              <w:ind w:right="418"/>
              <w:rPr>
                <w:rFonts w:hint="eastAsia" w:ascii="Times New Roman" w:hAnsi="Times New Roman" w:eastAsia="宋体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vertAlign w:val="baseline"/>
                <w:lang w:val="en-US" w:eastAsia="zh-CN"/>
              </w:rPr>
              <w:t>40</w:t>
            </w:r>
          </w:p>
        </w:tc>
        <w:tc>
          <w:tcPr>
            <w:tcW w:w="1005" w:type="dxa"/>
          </w:tcPr>
          <w:p>
            <w:pPr>
              <w:pStyle w:val="3"/>
              <w:spacing w:line="417" w:lineRule="auto"/>
              <w:ind w:right="418"/>
              <w:rPr>
                <w:rFonts w:hint="eastAsia" w:ascii="Times New Roman" w:hAnsi="Times New Roman" w:eastAsia="宋体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vertAlign w:val="baseline"/>
                <w:lang w:val="en-US" w:eastAsia="zh-CN"/>
              </w:rPr>
              <w:t>64</w:t>
            </w:r>
          </w:p>
        </w:tc>
      </w:tr>
    </w:tbl>
    <w:p>
      <w:pPr>
        <w:pStyle w:val="3"/>
        <w:spacing w:line="417" w:lineRule="auto"/>
        <w:ind w:left="100" w:right="418"/>
        <w:rPr>
          <w:rFonts w:ascii="Times New Roman" w:hAnsi="Times New Roman" w:eastAsia="Times New Roman"/>
        </w:rPr>
      </w:pPr>
    </w:p>
    <w:p>
      <w:pPr>
        <w:pStyle w:val="3"/>
        <w:spacing w:line="417" w:lineRule="auto"/>
        <w:ind w:left="100" w:right="418"/>
        <w:rPr>
          <w:rFonts w:ascii="Times New Roman" w:hAnsi="Times New Roman" w:eastAsia="Times New Roman"/>
        </w:rPr>
      </w:pPr>
    </w:p>
    <w:p>
      <w:pPr>
        <w:pStyle w:val="3"/>
        <w:spacing w:line="417" w:lineRule="auto"/>
        <w:ind w:left="100" w:right="418"/>
        <w:rPr>
          <w:rFonts w:ascii="Times New Roman" w:hAnsi="Times New Roman" w:eastAsia="Times New Roman"/>
        </w:rPr>
      </w:pPr>
    </w:p>
    <w:p>
      <w:pPr>
        <w:pStyle w:val="3"/>
        <w:spacing w:line="417" w:lineRule="auto"/>
        <w:ind w:left="100" w:right="418"/>
        <w:rPr>
          <w:rFonts w:ascii="Times New Roman" w:hAnsi="Times New Roman" w:eastAsia="Times New Roman"/>
        </w:rPr>
      </w:pPr>
    </w:p>
    <w:p>
      <w:pPr>
        <w:pStyle w:val="3"/>
        <w:rPr>
          <w:rFonts w:ascii="Times New Roman"/>
          <w:sz w:val="22"/>
        </w:rPr>
      </w:pPr>
    </w:p>
    <w:p>
      <w:pPr>
        <w:pStyle w:val="3"/>
        <w:rPr>
          <w:rFonts w:ascii="Times New Roman"/>
          <w:sz w:val="22"/>
        </w:rPr>
      </w:pPr>
    </w:p>
    <w:p>
      <w:pPr>
        <w:pStyle w:val="3"/>
        <w:spacing w:before="7"/>
        <w:rPr>
          <w:rFonts w:ascii="Times New Roman"/>
          <w:sz w:val="30"/>
        </w:rPr>
      </w:pPr>
    </w:p>
    <w:p>
      <w:pPr>
        <w:pStyle w:val="8"/>
        <w:numPr>
          <w:ilvl w:val="0"/>
          <w:numId w:val="10"/>
        </w:numPr>
        <w:tabs>
          <w:tab w:val="left" w:pos="346"/>
          <w:tab w:val="left" w:pos="2444"/>
        </w:tabs>
        <w:spacing w:before="0" w:after="0" w:line="240" w:lineRule="auto"/>
        <w:ind w:left="345" w:right="0" w:hanging="246"/>
        <w:jc w:val="left"/>
        <w:rPr>
          <w:sz w:val="21"/>
        </w:rPr>
      </w:pPr>
      <w:r>
        <w:rPr>
          <w:sz w:val="21"/>
        </w:rPr>
        <w:t>本实验通过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rFonts w:ascii="Times New Roman" w:hAnsi="Times New Roman" w:eastAsia="Times New Roman"/>
          <w:sz w:val="21"/>
        </w:rPr>
        <w:t>(</w:t>
      </w:r>
      <w:r>
        <w:rPr>
          <w:sz w:val="21"/>
        </w:rPr>
        <w:t>选填</w:t>
      </w:r>
      <w:r>
        <w:rPr>
          <w:rFonts w:ascii="Times New Roman" w:hAnsi="Times New Roman" w:eastAsia="Times New Roman"/>
          <w:sz w:val="21"/>
        </w:rPr>
        <w:t>“</w:t>
      </w:r>
      <w:r>
        <w:rPr>
          <w:sz w:val="21"/>
        </w:rPr>
        <w:t>升高的温度</w:t>
      </w:r>
      <w:r>
        <w:rPr>
          <w:rFonts w:ascii="Times New Roman" w:hAnsi="Times New Roman" w:eastAsia="Times New Roman"/>
          <w:sz w:val="21"/>
        </w:rPr>
        <w:t>”</w:t>
      </w:r>
      <w:r>
        <w:rPr>
          <w:sz w:val="21"/>
        </w:rPr>
        <w:t>或</w:t>
      </w:r>
      <w:r>
        <w:rPr>
          <w:rFonts w:ascii="Times New Roman" w:hAnsi="Times New Roman" w:eastAsia="Times New Roman"/>
          <w:sz w:val="21"/>
        </w:rPr>
        <w:t>“</w:t>
      </w:r>
      <w:r>
        <w:rPr>
          <w:sz w:val="21"/>
        </w:rPr>
        <w:t>加热时间</w:t>
      </w:r>
      <w:r>
        <w:rPr>
          <w:rFonts w:ascii="Times New Roman" w:hAnsi="Times New Roman" w:eastAsia="Times New Roman"/>
          <w:sz w:val="21"/>
        </w:rPr>
        <w:t>”)</w:t>
      </w:r>
      <w:r>
        <w:rPr>
          <w:sz w:val="21"/>
        </w:rPr>
        <w:t>来比较两种液体吸收热量的多少。</w:t>
      </w:r>
    </w:p>
    <w:p>
      <w:pPr>
        <w:pStyle w:val="3"/>
        <w:spacing w:before="7"/>
        <w:rPr>
          <w:sz w:val="15"/>
        </w:rPr>
      </w:pPr>
    </w:p>
    <w:p>
      <w:pPr>
        <w:pStyle w:val="8"/>
        <w:numPr>
          <w:ilvl w:val="0"/>
          <w:numId w:val="10"/>
        </w:numPr>
        <w:tabs>
          <w:tab w:val="left" w:pos="346"/>
          <w:tab w:val="left" w:pos="5075"/>
          <w:tab w:val="left" w:pos="10487"/>
        </w:tabs>
        <w:spacing w:before="0" w:after="0" w:line="240" w:lineRule="auto"/>
        <w:ind w:left="345" w:right="0" w:hanging="246"/>
        <w:jc w:val="left"/>
        <w:rPr>
          <w:rFonts w:ascii="Times New Roman" w:eastAsia="Times New Roman"/>
          <w:sz w:val="21"/>
        </w:rPr>
      </w:pPr>
      <w:r>
        <w:rPr>
          <w:sz w:val="21"/>
        </w:rPr>
        <w:t>分析实验数据可知</w:t>
      </w:r>
      <w:r>
        <w:rPr>
          <w:rFonts w:ascii="Times New Roman" w:eastAsia="Times New Roman"/>
          <w:sz w:val="21"/>
        </w:rPr>
        <w:t>:</w:t>
      </w:r>
      <w:r>
        <w:rPr>
          <w:sz w:val="21"/>
        </w:rPr>
        <w:t>当它们升高相同温度时</w:t>
      </w:r>
      <w:r>
        <w:rPr>
          <w:rFonts w:ascii="Times New Roman" w:eastAsia="Times New Roman"/>
          <w:sz w:val="21"/>
        </w:rPr>
        <w:t>,</w:t>
      </w:r>
      <w:r>
        <w:rPr>
          <w:rFonts w:ascii="Times New Roman" w:eastAsia="Times New Roman"/>
          <w:sz w:val="21"/>
          <w:u w:val="single"/>
        </w:rPr>
        <w:t xml:space="preserve"> </w:t>
      </w:r>
      <w:r>
        <w:rPr>
          <w:rFonts w:ascii="Times New Roman" w:eastAsia="Times New Roman"/>
          <w:sz w:val="21"/>
          <w:u w:val="single"/>
        </w:rPr>
        <w:tab/>
      </w:r>
      <w:r>
        <w:rPr>
          <w:rFonts w:hint="eastAsia" w:ascii="宋体" w:hAnsi="宋体" w:eastAsia="宋体" w:cs="宋体"/>
          <w:w w:val="95"/>
          <w:sz w:val="21"/>
        </w:rPr>
        <w:t>液体需要吸收的热量更多;当它们吸收相同热量</w:t>
      </w:r>
      <w:r>
        <w:rPr>
          <w:w w:val="95"/>
          <w:sz w:val="21"/>
        </w:rPr>
        <w:t>时</w:t>
      </w:r>
      <w:r>
        <w:rPr>
          <w:rFonts w:ascii="Times New Roman" w:eastAsia="Times New Roman"/>
          <w:w w:val="95"/>
          <w:sz w:val="21"/>
        </w:rPr>
        <w:t>,</w:t>
      </w:r>
      <w:r>
        <w:rPr>
          <w:rFonts w:ascii="Times New Roman" w:eastAsia="Times New Roman"/>
          <w:w w:val="95"/>
          <w:sz w:val="21"/>
          <w:u w:val="single"/>
        </w:rPr>
        <w:t xml:space="preserve"> </w:t>
      </w:r>
      <w:r>
        <w:rPr>
          <w:rFonts w:ascii="Times New Roman" w:eastAsia="Times New Roman"/>
          <w:sz w:val="21"/>
          <w:u w:val="single"/>
        </w:rPr>
        <w:tab/>
      </w:r>
    </w:p>
    <w:p>
      <w:pPr>
        <w:pStyle w:val="3"/>
        <w:spacing w:before="8"/>
        <w:rPr>
          <w:rFonts w:ascii="Times New Roman"/>
          <w:sz w:val="10"/>
        </w:rPr>
      </w:pPr>
    </w:p>
    <w:p>
      <w:pPr>
        <w:pStyle w:val="3"/>
        <w:spacing w:before="76"/>
        <w:ind w:left="100"/>
        <w:rPr>
          <w:rFonts w:ascii="Times New Roman" w:hAnsi="Times New Roman" w:eastAsia="Times New Roman"/>
        </w:rPr>
      </w:pPr>
      <w:r>
        <w:t>液体升温更高。</w:t>
      </w:r>
      <w:r>
        <w:rPr>
          <w:rFonts w:ascii="Times New Roman" w:hAnsi="Times New Roman" w:eastAsia="Times New Roman"/>
        </w:rPr>
        <w:t>(</w:t>
      </w:r>
      <w:r>
        <w:t>均选填</w:t>
      </w:r>
      <w:r>
        <w:rPr>
          <w:rFonts w:ascii="Times New Roman" w:hAnsi="Times New Roman" w:eastAsia="Times New Roman"/>
        </w:rPr>
        <w:t>“</w:t>
      </w:r>
      <w:r>
        <w:t>甲</w:t>
      </w:r>
      <w:r>
        <w:rPr>
          <w:rFonts w:ascii="Times New Roman" w:hAnsi="Times New Roman" w:eastAsia="Times New Roman"/>
        </w:rPr>
        <w:t>”</w:t>
      </w:r>
      <w:r>
        <w:t>或</w:t>
      </w:r>
      <w:r>
        <w:rPr>
          <w:rFonts w:ascii="Times New Roman" w:hAnsi="Times New Roman" w:eastAsia="Times New Roman"/>
        </w:rPr>
        <w:t>“</w:t>
      </w:r>
      <w:r>
        <w:t>乙</w:t>
      </w:r>
      <w:r>
        <w:rPr>
          <w:rFonts w:ascii="Times New Roman" w:hAnsi="Times New Roman" w:eastAsia="Times New Roman"/>
        </w:rPr>
        <w:t>”)</w:t>
      </w:r>
    </w:p>
    <w:p>
      <w:pPr>
        <w:pStyle w:val="3"/>
        <w:spacing w:before="3"/>
        <w:rPr>
          <w:rFonts w:ascii="Times New Roman"/>
          <w:sz w:val="17"/>
        </w:rPr>
      </w:pPr>
    </w:p>
    <w:p>
      <w:pPr>
        <w:pStyle w:val="8"/>
        <w:numPr>
          <w:ilvl w:val="0"/>
          <w:numId w:val="10"/>
        </w:numPr>
        <w:tabs>
          <w:tab w:val="left" w:pos="346"/>
          <w:tab w:val="left" w:pos="6066"/>
        </w:tabs>
        <w:spacing w:before="1" w:after="0" w:line="240" w:lineRule="auto"/>
        <w:ind w:left="345" w:right="0" w:hanging="246"/>
        <w:jc w:val="left"/>
        <w:rPr>
          <w:sz w:val="21"/>
        </w:rPr>
      </w:pPr>
      <w:r>
        <w:rPr>
          <w:sz w:val="21"/>
        </w:rPr>
        <w:t>若在这两种液体中选择一种作为汽车发动机的冷却剂</w:t>
      </w:r>
      <w:r>
        <w:rPr>
          <w:rFonts w:ascii="Times New Roman" w:eastAsia="Times New Roman"/>
          <w:sz w:val="21"/>
        </w:rPr>
        <w:t>,</w:t>
      </w:r>
      <w:r>
        <w:rPr>
          <w:rFonts w:ascii="Times New Roman" w:eastAsia="Times New Roman"/>
          <w:sz w:val="21"/>
          <w:u w:val="single"/>
        </w:rPr>
        <w:t xml:space="preserve"> </w:t>
      </w:r>
      <w:r>
        <w:rPr>
          <w:rFonts w:ascii="Times New Roman" w:eastAsia="Times New Roman"/>
          <w:sz w:val="21"/>
          <w:u w:val="single"/>
        </w:rPr>
        <w:tab/>
      </w:r>
      <w:r>
        <w:rPr>
          <w:sz w:val="21"/>
        </w:rPr>
        <w:t>液体冷却效果更好。</w:t>
      </w:r>
    </w:p>
    <w:p>
      <w:pPr>
        <w:pStyle w:val="3"/>
        <w:spacing w:before="55"/>
        <w:rPr>
          <w:rFonts w:ascii="Times New Roman" w:hAnsi="Times New Roman" w:eastAsia="Times New Roman"/>
        </w:rPr>
      </w:pPr>
    </w:p>
    <w:p>
      <w:pPr>
        <w:pStyle w:val="3"/>
        <w:spacing w:before="55"/>
        <w:rPr>
          <w:rFonts w:ascii="Times New Roman" w:hAnsi="Times New Roman" w:eastAsia="Times New Roman"/>
        </w:rPr>
      </w:pPr>
    </w:p>
    <w:p>
      <w:pPr>
        <w:pStyle w:val="3"/>
        <w:spacing w:before="55"/>
      </w:pPr>
      <w:r>
        <w:rPr>
          <w:rFonts w:ascii="Times New Roman" w:hAnsi="Times New Roman" w:eastAsia="Times New Roman"/>
        </w:rPr>
        <w:t>24</w:t>
      </w:r>
      <w:r>
        <w:t>（</w:t>
      </w:r>
      <w:r>
        <w:rPr>
          <w:rFonts w:ascii="Times New Roman" w:hAnsi="Times New Roman" w:eastAsia="Times New Roman"/>
        </w:rPr>
        <w:t xml:space="preserve">4 </w:t>
      </w:r>
      <w:r>
        <w:t>分）</w:t>
      </w:r>
      <w:r>
        <w:rPr>
          <w:rFonts w:ascii="Times New Roman" w:hAnsi="Times New Roman" w:eastAsia="Times New Roman"/>
        </w:rPr>
        <w:t>.</w:t>
      </w:r>
      <w:r>
        <w:t xml:space="preserve">图 </w:t>
      </w:r>
      <w:r>
        <w:rPr>
          <w:rFonts w:ascii="Times New Roman" w:hAnsi="Times New Roman" w:eastAsia="Times New Roman"/>
        </w:rPr>
        <w:t xml:space="preserve">25 </w:t>
      </w:r>
      <w:r>
        <w:t>是“探究电压一定时电流与电阻关系”的电路图。</w:t>
      </w:r>
    </w:p>
    <w:p>
      <w:pPr>
        <w:pStyle w:val="3"/>
        <w:spacing w:before="6"/>
        <w:rPr>
          <w:sz w:val="15"/>
        </w:rPr>
      </w:pPr>
    </w:p>
    <w:p>
      <w:pPr>
        <w:pStyle w:val="8"/>
        <w:numPr>
          <w:ilvl w:val="0"/>
          <w:numId w:val="11"/>
        </w:numPr>
        <w:tabs>
          <w:tab w:val="left" w:pos="625"/>
        </w:tabs>
        <w:spacing w:before="1" w:after="0" w:line="240" w:lineRule="auto"/>
        <w:ind w:left="624" w:right="0" w:hanging="525"/>
        <w:jc w:val="left"/>
        <w:rPr>
          <w:sz w:val="21"/>
        </w:rPr>
      </w:pPr>
      <w:r>
        <w:rPr>
          <w:spacing w:val="-8"/>
          <w:sz w:val="21"/>
        </w:rPr>
        <w:t xml:space="preserve">按电路图在图 </w:t>
      </w:r>
      <w:r>
        <w:rPr>
          <w:rFonts w:ascii="Times New Roman" w:eastAsia="Times New Roman"/>
          <w:sz w:val="21"/>
        </w:rPr>
        <w:t>26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z w:val="21"/>
        </w:rPr>
        <w:t>中连接实物图（</w:t>
      </w:r>
      <w:r>
        <w:rPr>
          <w:spacing w:val="-9"/>
          <w:sz w:val="21"/>
        </w:rPr>
        <w:t xml:space="preserve">电压表选用 </w:t>
      </w:r>
      <w:r>
        <w:rPr>
          <w:rFonts w:ascii="Times New Roman" w:eastAsia="Times New Roman"/>
          <w:sz w:val="21"/>
        </w:rPr>
        <w:t xml:space="preserve">0~3V </w:t>
      </w:r>
      <w:r>
        <w:rPr>
          <w:sz w:val="21"/>
        </w:rPr>
        <w:t>量程）</w:t>
      </w:r>
    </w:p>
    <w:p>
      <w:pPr>
        <w:pStyle w:val="3"/>
        <w:spacing w:before="9"/>
        <w:rPr>
          <w:sz w:val="18"/>
        </w:rPr>
      </w:pPr>
      <w:r>
        <w:rPr>
          <w:rFonts w:ascii="Times New Roman" w:eastAsia="Times New Roman"/>
          <w:position w:val="-11"/>
          <w:sz w:val="21"/>
        </w:rPr>
        <w:drawing>
          <wp:inline distT="0" distB="0" distL="0" distR="0">
            <wp:extent cx="2781300" cy="1371600"/>
            <wp:effectExtent l="0" t="0" r="0" b="0"/>
            <wp:docPr id="33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19.jpeg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numPr>
          <w:ilvl w:val="0"/>
          <w:numId w:val="11"/>
        </w:numPr>
        <w:tabs>
          <w:tab w:val="left" w:pos="625"/>
          <w:tab w:val="left" w:pos="4019"/>
        </w:tabs>
        <w:spacing w:before="0" w:after="0" w:line="240" w:lineRule="auto"/>
        <w:ind w:left="624" w:right="0" w:hanging="525"/>
        <w:jc w:val="left"/>
        <w:rPr>
          <w:rFonts w:hint="eastAsia" w:ascii="宋体" w:hAnsi="宋体" w:eastAsia="宋体" w:cs="宋体"/>
          <w:sz w:val="21"/>
        </w:rPr>
      </w:pPr>
      <w:r>
        <w:rPr>
          <w:rFonts w:hint="eastAsia" w:ascii="宋体" w:hAnsi="宋体" w:eastAsia="宋体" w:cs="宋体"/>
          <w:w w:val="95"/>
          <w:sz w:val="21"/>
        </w:rPr>
        <w:t>正确连接电路后，实验步骤如下:</w:t>
      </w:r>
      <w:r>
        <w:rPr>
          <w:rFonts w:hint="eastAsia" w:ascii="宋体" w:hAnsi="宋体" w:eastAsia="宋体" w:cs="宋体"/>
          <w:w w:val="95"/>
          <w:sz w:val="21"/>
        </w:rPr>
        <w:tab/>
      </w:r>
    </w:p>
    <w:p>
      <w:pPr>
        <w:pStyle w:val="3"/>
        <w:spacing w:before="139"/>
        <w:ind w:left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-140"/>
          <w:w w:val="99"/>
        </w:rPr>
        <w:t>○</w:t>
      </w:r>
      <w:r>
        <w:rPr>
          <w:rFonts w:hint="eastAsia" w:ascii="宋体" w:hAnsi="宋体" w:eastAsia="宋体" w:cs="宋体"/>
          <w:w w:val="99"/>
          <w:position w:val="2"/>
          <w:sz w:val="14"/>
        </w:rPr>
        <w:t>1</w:t>
      </w:r>
      <w:r>
        <w:rPr>
          <w:rFonts w:hint="eastAsia" w:ascii="宋体" w:hAnsi="宋体" w:eastAsia="宋体" w:cs="宋体"/>
          <w:spacing w:val="-1"/>
          <w:position w:val="2"/>
          <w:sz w:val="14"/>
        </w:rPr>
        <w:t xml:space="preserve">  </w:t>
      </w:r>
      <w:r>
        <w:rPr>
          <w:rFonts w:hint="eastAsia" w:ascii="宋体" w:hAnsi="宋体" w:eastAsia="宋体" w:cs="宋体"/>
          <w:spacing w:val="-1"/>
          <w:w w:val="99"/>
        </w:rPr>
        <w:t>闭合开关，记录定值电阻的阻值及电流表示数；</w:t>
      </w:r>
    </w:p>
    <w:p>
      <w:pPr>
        <w:pStyle w:val="3"/>
        <w:spacing w:before="7"/>
        <w:rPr>
          <w:rFonts w:hint="eastAsia" w:ascii="宋体" w:hAnsi="宋体" w:eastAsia="宋体" w:cs="宋体"/>
          <w:sz w:val="15"/>
        </w:rPr>
      </w:pPr>
    </w:p>
    <w:p>
      <w:pPr>
        <w:pStyle w:val="3"/>
        <w:ind w:left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-140"/>
          <w:w w:val="99"/>
        </w:rPr>
        <w:t>○</w:t>
      </w:r>
      <w:r>
        <w:rPr>
          <w:rFonts w:hint="eastAsia" w:ascii="宋体" w:hAnsi="宋体" w:eastAsia="宋体" w:cs="宋体"/>
          <w:w w:val="99"/>
          <w:position w:val="2"/>
          <w:sz w:val="14"/>
        </w:rPr>
        <w:t>2</w:t>
      </w:r>
      <w:r>
        <w:rPr>
          <w:rFonts w:hint="eastAsia" w:ascii="宋体" w:hAnsi="宋体" w:eastAsia="宋体" w:cs="宋体"/>
          <w:spacing w:val="-1"/>
          <w:position w:val="2"/>
          <w:sz w:val="14"/>
        </w:rPr>
        <w:t xml:space="preserve">  </w:t>
      </w:r>
      <w:r>
        <w:rPr>
          <w:rFonts w:hint="eastAsia" w:ascii="宋体" w:hAnsi="宋体" w:eastAsia="宋体" w:cs="宋体"/>
          <w:spacing w:val="-1"/>
          <w:w w:val="99"/>
        </w:rPr>
        <w:t>断开开关，换阻值不同的定值电阻；</w:t>
      </w:r>
    </w:p>
    <w:p>
      <w:pPr>
        <w:pStyle w:val="3"/>
        <w:spacing w:before="6"/>
        <w:rPr>
          <w:rFonts w:hint="eastAsia" w:ascii="宋体" w:hAnsi="宋体" w:eastAsia="宋体" w:cs="宋体"/>
          <w:sz w:val="15"/>
        </w:rPr>
      </w:pPr>
    </w:p>
    <w:p>
      <w:pPr>
        <w:pStyle w:val="3"/>
        <w:ind w:left="100"/>
      </w:pPr>
      <w:r>
        <w:rPr>
          <w:rFonts w:hint="eastAsia" w:ascii="宋体" w:hAnsi="宋体" w:eastAsia="宋体" w:cs="宋体"/>
          <w:spacing w:val="-157"/>
          <w:w w:val="99"/>
        </w:rPr>
        <w:t>○</w:t>
      </w:r>
      <w:r>
        <w:rPr>
          <w:rFonts w:hint="eastAsia" w:ascii="宋体" w:hAnsi="宋体" w:eastAsia="宋体" w:cs="宋体"/>
          <w:w w:val="99"/>
        </w:rPr>
        <w:t>3</w:t>
      </w:r>
      <w:r>
        <w:rPr>
          <w:rFonts w:hint="eastAsia" w:ascii="宋体" w:hAnsi="宋体" w:eastAsia="宋体" w:cs="宋体"/>
          <w:spacing w:val="-1"/>
        </w:rPr>
        <w:t xml:space="preserve"> </w:t>
      </w:r>
      <w:r>
        <w:rPr>
          <w:rFonts w:hint="eastAsia" w:ascii="宋体" w:hAnsi="宋体" w:eastAsia="宋体" w:cs="宋体"/>
          <w:spacing w:val="-1"/>
          <w:w w:val="99"/>
        </w:rPr>
        <w:t>闭合开关，记录定值电阻的阻值及电流表示数；重复</w:t>
      </w:r>
      <w:r>
        <w:rPr>
          <w:rFonts w:hint="eastAsia" w:ascii="宋体" w:hAnsi="宋体" w:eastAsia="宋体" w:cs="宋体"/>
          <w:spacing w:val="-140"/>
          <w:w w:val="99"/>
        </w:rPr>
        <w:t>○</w:t>
      </w:r>
      <w:r>
        <w:rPr>
          <w:rFonts w:hint="eastAsia" w:ascii="宋体" w:hAnsi="宋体" w:eastAsia="宋体" w:cs="宋体"/>
          <w:w w:val="99"/>
          <w:position w:val="2"/>
          <w:sz w:val="14"/>
        </w:rPr>
        <w:t>2</w:t>
      </w:r>
      <w:r>
        <w:rPr>
          <w:rFonts w:hint="eastAsia" w:ascii="宋体" w:hAnsi="宋体" w:eastAsia="宋体" w:cs="宋体"/>
          <w:spacing w:val="-1"/>
          <w:position w:val="2"/>
          <w:sz w:val="14"/>
        </w:rPr>
        <w:t xml:space="preserve">  </w:t>
      </w:r>
      <w:r>
        <w:rPr>
          <w:rFonts w:hint="eastAsia" w:ascii="宋体" w:hAnsi="宋体" w:eastAsia="宋体" w:cs="宋体"/>
          <w:spacing w:val="-137"/>
          <w:w w:val="99"/>
        </w:rPr>
        <w:t>○</w:t>
      </w:r>
      <w:r>
        <w:rPr>
          <w:rFonts w:hint="eastAsia" w:ascii="宋体" w:hAnsi="宋体" w:eastAsia="宋体" w:cs="宋体"/>
          <w:w w:val="99"/>
          <w:position w:val="2"/>
          <w:sz w:val="14"/>
        </w:rPr>
        <w:t>3</w:t>
      </w:r>
      <w:r>
        <w:rPr>
          <w:rFonts w:hint="eastAsia" w:ascii="宋体" w:hAnsi="宋体" w:eastAsia="宋体" w:cs="宋体"/>
          <w:spacing w:val="-1"/>
          <w:position w:val="2"/>
          <w:sz w:val="14"/>
        </w:rPr>
        <w:t xml:space="preserve">  </w:t>
      </w:r>
      <w:r>
        <w:rPr>
          <w:rFonts w:hint="eastAsia" w:ascii="宋体" w:hAnsi="宋体" w:eastAsia="宋体" w:cs="宋体"/>
          <w:w w:val="99"/>
        </w:rPr>
        <w:t>步骤。</w:t>
      </w:r>
    </w:p>
    <w:p>
      <w:pPr>
        <w:pStyle w:val="3"/>
        <w:spacing w:before="7"/>
        <w:rPr>
          <w:sz w:val="15"/>
        </w:rPr>
      </w:pPr>
    </w:p>
    <w:p>
      <w:pPr>
        <w:pStyle w:val="3"/>
        <w:tabs>
          <w:tab w:val="left" w:pos="3879"/>
        </w:tabs>
        <w:spacing w:line="417" w:lineRule="auto"/>
        <w:ind w:left="100" w:right="2324"/>
      </w:pPr>
      <w:r>
        <w:t>按上述步骤操作，观察到更换阻值不同的定值电阻，电压表示数分别如图</w:t>
      </w:r>
      <w:r>
        <w:rPr>
          <w:spacing w:val="-60"/>
        </w:rPr>
        <w:t xml:space="preserve"> </w:t>
      </w:r>
      <w:r>
        <w:rPr>
          <w:rFonts w:ascii="Times New Roman" w:eastAsia="Times New Roman"/>
        </w:rPr>
        <w:t>27</w:t>
      </w:r>
      <w:r>
        <w:t>、</w:t>
      </w:r>
      <w:r>
        <w:rPr>
          <w:rFonts w:ascii="Times New Roman" w:eastAsia="Times New Roman"/>
        </w:rPr>
        <w:t>28</w:t>
      </w:r>
      <w:r>
        <w:t>、</w:t>
      </w:r>
      <w:r>
        <w:rPr>
          <w:rFonts w:ascii="Times New Roman" w:eastAsia="Times New Roman"/>
        </w:rPr>
        <w:t>29</w:t>
      </w:r>
      <w:r>
        <w:rPr>
          <w:rFonts w:ascii="Times New Roman" w:eastAsia="Times New Roman"/>
          <w:spacing w:val="-10"/>
        </w:rPr>
        <w:t xml:space="preserve"> </w:t>
      </w:r>
      <w:r>
        <w:t>所示； 图</w:t>
      </w:r>
      <w:r>
        <w:rPr>
          <w:spacing w:val="-55"/>
        </w:rPr>
        <w:t xml:space="preserve"> </w:t>
      </w:r>
      <w:r>
        <w:rPr>
          <w:rFonts w:ascii="Times New Roman" w:eastAsia="Times New Roman"/>
        </w:rPr>
        <w:t xml:space="preserve">27 </w:t>
      </w:r>
      <w:r>
        <w:t>电压表的示数为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。</w:t>
      </w:r>
    </w:p>
    <w:p>
      <w:pPr>
        <w:pStyle w:val="3"/>
        <w:tabs>
          <w:tab w:val="left" w:pos="8185"/>
        </w:tabs>
        <w:spacing w:line="269" w:lineRule="exact"/>
        <w:ind w:left="100"/>
      </w:pPr>
      <w: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1408430</wp:posOffset>
            </wp:positionH>
            <wp:positionV relativeFrom="paragraph">
              <wp:posOffset>215900</wp:posOffset>
            </wp:positionV>
            <wp:extent cx="3670935" cy="1463040"/>
            <wp:effectExtent l="0" t="0" r="0" b="0"/>
            <wp:wrapTopAndBottom/>
            <wp:docPr id="35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20.jpeg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71123" cy="14630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根据各电压表显示的正确示数，指出实验的失误之处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。</w:t>
      </w:r>
    </w:p>
    <w:p>
      <w:pPr>
        <w:pStyle w:val="3"/>
        <w:rPr>
          <w:sz w:val="22"/>
        </w:rPr>
      </w:pPr>
    </w:p>
    <w:p>
      <w:pPr>
        <w:pStyle w:val="3"/>
        <w:spacing w:before="12"/>
        <w:rPr>
          <w:sz w:val="24"/>
        </w:rPr>
      </w:pPr>
    </w:p>
    <w:p>
      <w:pPr>
        <w:pStyle w:val="3"/>
        <w:spacing w:before="1" w:line="417" w:lineRule="auto"/>
        <w:ind w:left="100" w:right="374"/>
        <w:rPr>
          <w:rFonts w:ascii="Times New Roman" w:hAnsi="Times New Roman" w:eastAsia="Times New Roman"/>
        </w:rPr>
      </w:pPr>
    </w:p>
    <w:p>
      <w:pPr>
        <w:pStyle w:val="3"/>
        <w:spacing w:before="1" w:line="417" w:lineRule="auto"/>
        <w:ind w:left="100" w:right="374"/>
        <w:rPr>
          <w:rFonts w:ascii="Times New Roman" w:hAnsi="Times New Roman" w:eastAsia="Times New Roman"/>
        </w:rPr>
      </w:pPr>
    </w:p>
    <w:p>
      <w:pPr>
        <w:pStyle w:val="3"/>
        <w:spacing w:before="1" w:line="417" w:lineRule="auto"/>
        <w:ind w:left="100" w:right="374"/>
      </w:pPr>
      <w:r>
        <w:rPr>
          <w:rFonts w:ascii="Times New Roman" w:hAnsi="Times New Roman" w:eastAsia="Times New Roman"/>
        </w:rPr>
        <w:t xml:space="preserve">25(7 </w:t>
      </w:r>
      <w:r>
        <w:t>分</w:t>
      </w:r>
      <w:r>
        <w:rPr>
          <w:rFonts w:ascii="Times New Roman" w:hAnsi="Times New Roman" w:eastAsia="Times New Roman"/>
        </w:rPr>
        <w:t>).</w:t>
      </w:r>
      <w:r>
        <w:t>小明看到滑雪运动员从越陡的坡滑下时，越快滑到底端．对此他猜想：“物体离地高度一定时，斜面坡度越大，物体从静止开始滑到底端的平均速度也越大”．请你设计实验验证其猜想．</w:t>
      </w:r>
    </w:p>
    <w:p>
      <w:pPr>
        <w:pStyle w:val="8"/>
        <w:numPr>
          <w:ilvl w:val="1"/>
          <w:numId w:val="11"/>
        </w:numPr>
        <w:tabs>
          <w:tab w:val="left" w:pos="1256"/>
          <w:tab w:val="left" w:pos="4771"/>
        </w:tabs>
        <w:spacing w:before="0" w:after="0" w:line="269" w:lineRule="exact"/>
        <w:ind w:left="1255" w:right="0" w:hanging="528"/>
        <w:jc w:val="left"/>
        <w:rPr>
          <w:rFonts w:ascii="Times New Roman" w:eastAsia="Times New Roman"/>
          <w:sz w:val="21"/>
        </w:rPr>
      </w:pPr>
      <w:r>
        <w:rPr>
          <w:w w:val="95"/>
          <w:sz w:val="21"/>
        </w:rPr>
        <w:t>实验所需的公式：</w:t>
      </w:r>
      <w:r>
        <w:rPr>
          <w:rFonts w:ascii="Times New Roman" w:eastAsia="Times New Roman"/>
          <w:w w:val="95"/>
          <w:sz w:val="21"/>
          <w:u w:val="single"/>
        </w:rPr>
        <w:t xml:space="preserve"> </w:t>
      </w:r>
      <w:r>
        <w:rPr>
          <w:rFonts w:ascii="Times New Roman" w:eastAsia="Times New Roman"/>
          <w:sz w:val="21"/>
          <w:u w:val="single"/>
        </w:rPr>
        <w:tab/>
      </w:r>
    </w:p>
    <w:p>
      <w:pPr>
        <w:pStyle w:val="8"/>
        <w:numPr>
          <w:ilvl w:val="1"/>
          <w:numId w:val="11"/>
        </w:numPr>
        <w:tabs>
          <w:tab w:val="left" w:pos="1256"/>
          <w:tab w:val="left" w:pos="7448"/>
          <w:tab w:val="left" w:pos="8605"/>
        </w:tabs>
        <w:spacing w:before="165" w:after="0" w:line="240" w:lineRule="auto"/>
        <w:ind w:left="1255" w:right="0" w:hanging="528"/>
        <w:jc w:val="left"/>
        <w:rPr>
          <w:sz w:val="21"/>
        </w:rPr>
      </w:pPr>
      <w:r>
        <w:rPr>
          <w:sz w:val="21"/>
        </w:rPr>
        <w:t>实验器材：除了图</w:t>
      </w:r>
      <w:r>
        <w:rPr>
          <w:spacing w:val="-57"/>
          <w:sz w:val="21"/>
        </w:rPr>
        <w:t xml:space="preserve"> </w:t>
      </w:r>
      <w:r>
        <w:rPr>
          <w:rFonts w:ascii="Times New Roman" w:eastAsia="Times New Roman"/>
          <w:sz w:val="21"/>
        </w:rPr>
        <w:t>30</w:t>
      </w:r>
      <w:r>
        <w:rPr>
          <w:rFonts w:ascii="Times New Roman" w:eastAsia="Times New Roman"/>
          <w:spacing w:val="-4"/>
          <w:sz w:val="21"/>
        </w:rPr>
        <w:t xml:space="preserve"> </w:t>
      </w:r>
      <w:r>
        <w:rPr>
          <w:sz w:val="21"/>
        </w:rPr>
        <w:t>所示的器材，你还需要的</w:t>
      </w:r>
      <w:r>
        <w:rPr>
          <w:spacing w:val="-147"/>
          <w:sz w:val="21"/>
        </w:rPr>
        <w:t>测</w:t>
      </w:r>
      <w:r>
        <w:rPr>
          <w:spacing w:val="-63"/>
          <w:position w:val="-7"/>
          <w:sz w:val="21"/>
        </w:rPr>
        <w:t>．</w:t>
      </w:r>
      <w:r>
        <w:rPr>
          <w:spacing w:val="-146"/>
          <w:sz w:val="21"/>
        </w:rPr>
        <w:t>量</w:t>
      </w:r>
      <w:r>
        <w:rPr>
          <w:spacing w:val="-62"/>
          <w:position w:val="-7"/>
          <w:sz w:val="21"/>
        </w:rPr>
        <w:t>．</w:t>
      </w:r>
      <w:r>
        <w:rPr>
          <w:spacing w:val="-147"/>
          <w:sz w:val="21"/>
        </w:rPr>
        <w:t>工</w:t>
      </w:r>
      <w:r>
        <w:rPr>
          <w:spacing w:val="-63"/>
          <w:position w:val="-7"/>
          <w:sz w:val="21"/>
        </w:rPr>
        <w:t>．</w:t>
      </w:r>
      <w:r>
        <w:rPr>
          <w:spacing w:val="-146"/>
          <w:sz w:val="21"/>
        </w:rPr>
        <w:t>具</w:t>
      </w:r>
      <w:r>
        <w:rPr>
          <w:spacing w:val="-62"/>
          <w:position w:val="-7"/>
          <w:sz w:val="21"/>
        </w:rPr>
        <w:t>．</w:t>
      </w:r>
      <w:r>
        <w:rPr>
          <w:sz w:val="21"/>
        </w:rPr>
        <w:t>有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和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．</w:t>
      </w:r>
    </w:p>
    <w:p>
      <w:pPr>
        <w:pStyle w:val="8"/>
        <w:numPr>
          <w:ilvl w:val="1"/>
          <w:numId w:val="11"/>
        </w:numPr>
        <w:tabs>
          <w:tab w:val="left" w:pos="1256"/>
        </w:tabs>
        <w:spacing w:before="152" w:after="0" w:line="240" w:lineRule="auto"/>
        <w:ind w:left="1255" w:right="0" w:hanging="528"/>
        <w:jc w:val="left"/>
        <w:rPr>
          <w:sz w:val="21"/>
        </w:rPr>
      </w:pPr>
      <w:r>
        <w:rPr>
          <w:sz w:val="21"/>
        </w:rPr>
        <w:t>实验步骤（可用画图配合文字表述）：</w:t>
      </w:r>
    </w:p>
    <w:p>
      <w:pPr>
        <w:pStyle w:val="3"/>
        <w:spacing w:before="130"/>
        <w:ind w:left="7084"/>
      </w:pPr>
      <w:r>
        <w:t>滑块</w:t>
      </w:r>
    </w:p>
    <w:p>
      <w:pPr>
        <w:pStyle w:val="3"/>
        <w:ind w:left="4143"/>
        <w:rPr>
          <w:sz w:val="20"/>
        </w:rPr>
      </w:pPr>
      <w:r>
        <w:rPr>
          <w:sz w:val="20"/>
        </w:rPr>
        <mc:AlternateContent>
          <mc:Choice Requires="wpg">
            <w:drawing>
              <wp:inline distT="0" distB="0" distL="114300" distR="114300">
                <wp:extent cx="2596515" cy="901065"/>
                <wp:effectExtent l="0" t="0" r="13335" b="13335"/>
                <wp:docPr id="107" name="组合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6515" cy="901065"/>
                          <a:chOff x="0" y="0"/>
                          <a:chExt cx="4089" cy="1419"/>
                        </a:xfrm>
                      </wpg:grpSpPr>
                      <wps:wsp>
                        <wps:cNvPr id="52" name="任意多边形 42"/>
                        <wps:cNvSpPr/>
                        <wps:spPr>
                          <a:xfrm>
                            <a:off x="143" y="166"/>
                            <a:ext cx="3380" cy="107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380" h="1077">
                                <a:moveTo>
                                  <a:pt x="38" y="1077"/>
                                </a:moveTo>
                                <a:lnTo>
                                  <a:pt x="0" y="941"/>
                                </a:lnTo>
                                <a:lnTo>
                                  <a:pt x="3341" y="0"/>
                                </a:lnTo>
                                <a:lnTo>
                                  <a:pt x="3345" y="16"/>
                                </a:lnTo>
                                <a:lnTo>
                                  <a:pt x="3324" y="16"/>
                                </a:lnTo>
                                <a:lnTo>
                                  <a:pt x="3327" y="25"/>
                                </a:lnTo>
                                <a:lnTo>
                                  <a:pt x="58" y="945"/>
                                </a:lnTo>
                                <a:lnTo>
                                  <a:pt x="22" y="945"/>
                                </a:lnTo>
                                <a:lnTo>
                                  <a:pt x="15" y="957"/>
                                </a:lnTo>
                                <a:lnTo>
                                  <a:pt x="25" y="957"/>
                                </a:lnTo>
                                <a:lnTo>
                                  <a:pt x="52" y="1053"/>
                                </a:lnTo>
                                <a:lnTo>
                                  <a:pt x="42" y="1056"/>
                                </a:lnTo>
                                <a:lnTo>
                                  <a:pt x="55" y="1062"/>
                                </a:lnTo>
                                <a:lnTo>
                                  <a:pt x="91" y="1062"/>
                                </a:lnTo>
                                <a:lnTo>
                                  <a:pt x="38" y="1077"/>
                                </a:lnTo>
                                <a:close/>
                                <a:moveTo>
                                  <a:pt x="3327" y="25"/>
                                </a:moveTo>
                                <a:lnTo>
                                  <a:pt x="3324" y="16"/>
                                </a:lnTo>
                                <a:lnTo>
                                  <a:pt x="3337" y="22"/>
                                </a:lnTo>
                                <a:lnTo>
                                  <a:pt x="3327" y="25"/>
                                </a:lnTo>
                                <a:close/>
                                <a:moveTo>
                                  <a:pt x="3355" y="123"/>
                                </a:moveTo>
                                <a:lnTo>
                                  <a:pt x="3327" y="25"/>
                                </a:lnTo>
                                <a:lnTo>
                                  <a:pt x="3337" y="22"/>
                                </a:lnTo>
                                <a:lnTo>
                                  <a:pt x="3324" y="16"/>
                                </a:lnTo>
                                <a:lnTo>
                                  <a:pt x="3345" y="16"/>
                                </a:lnTo>
                                <a:lnTo>
                                  <a:pt x="3375" y="121"/>
                                </a:lnTo>
                                <a:lnTo>
                                  <a:pt x="3364" y="121"/>
                                </a:lnTo>
                                <a:lnTo>
                                  <a:pt x="3355" y="123"/>
                                </a:lnTo>
                                <a:close/>
                                <a:moveTo>
                                  <a:pt x="3357" y="133"/>
                                </a:moveTo>
                                <a:lnTo>
                                  <a:pt x="3355" y="123"/>
                                </a:lnTo>
                                <a:lnTo>
                                  <a:pt x="3364" y="121"/>
                                </a:lnTo>
                                <a:lnTo>
                                  <a:pt x="3357" y="133"/>
                                </a:lnTo>
                                <a:close/>
                                <a:moveTo>
                                  <a:pt x="3378" y="133"/>
                                </a:moveTo>
                                <a:lnTo>
                                  <a:pt x="3357" y="133"/>
                                </a:lnTo>
                                <a:lnTo>
                                  <a:pt x="3364" y="121"/>
                                </a:lnTo>
                                <a:lnTo>
                                  <a:pt x="3375" y="121"/>
                                </a:lnTo>
                                <a:lnTo>
                                  <a:pt x="3378" y="133"/>
                                </a:lnTo>
                                <a:close/>
                                <a:moveTo>
                                  <a:pt x="91" y="1062"/>
                                </a:moveTo>
                                <a:lnTo>
                                  <a:pt x="55" y="1062"/>
                                </a:lnTo>
                                <a:lnTo>
                                  <a:pt x="52" y="1053"/>
                                </a:lnTo>
                                <a:lnTo>
                                  <a:pt x="3355" y="123"/>
                                </a:lnTo>
                                <a:lnTo>
                                  <a:pt x="3357" y="133"/>
                                </a:lnTo>
                                <a:lnTo>
                                  <a:pt x="3378" y="133"/>
                                </a:lnTo>
                                <a:lnTo>
                                  <a:pt x="3379" y="137"/>
                                </a:lnTo>
                                <a:lnTo>
                                  <a:pt x="91" y="1062"/>
                                </a:lnTo>
                                <a:close/>
                                <a:moveTo>
                                  <a:pt x="15" y="957"/>
                                </a:moveTo>
                                <a:lnTo>
                                  <a:pt x="22" y="945"/>
                                </a:lnTo>
                                <a:lnTo>
                                  <a:pt x="24" y="955"/>
                                </a:lnTo>
                                <a:lnTo>
                                  <a:pt x="15" y="957"/>
                                </a:lnTo>
                                <a:close/>
                                <a:moveTo>
                                  <a:pt x="24" y="955"/>
                                </a:moveTo>
                                <a:lnTo>
                                  <a:pt x="22" y="945"/>
                                </a:lnTo>
                                <a:lnTo>
                                  <a:pt x="58" y="945"/>
                                </a:lnTo>
                                <a:lnTo>
                                  <a:pt x="24" y="955"/>
                                </a:lnTo>
                                <a:close/>
                                <a:moveTo>
                                  <a:pt x="25" y="957"/>
                                </a:moveTo>
                                <a:lnTo>
                                  <a:pt x="15" y="957"/>
                                </a:lnTo>
                                <a:lnTo>
                                  <a:pt x="24" y="955"/>
                                </a:lnTo>
                                <a:lnTo>
                                  <a:pt x="25" y="957"/>
                                </a:lnTo>
                                <a:close/>
                                <a:moveTo>
                                  <a:pt x="55" y="1062"/>
                                </a:moveTo>
                                <a:lnTo>
                                  <a:pt x="42" y="1056"/>
                                </a:lnTo>
                                <a:lnTo>
                                  <a:pt x="52" y="1053"/>
                                </a:lnTo>
                                <a:lnTo>
                                  <a:pt x="55" y="10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53" name="矩形 43"/>
                        <wps:cNvSpPr/>
                        <wps:spPr>
                          <a:xfrm>
                            <a:off x="3151" y="398"/>
                            <a:ext cx="264" cy="8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54" name="任意多边形 44"/>
                        <wps:cNvSpPr/>
                        <wps:spPr>
                          <a:xfrm>
                            <a:off x="3141" y="389"/>
                            <a:ext cx="284" cy="85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84" h="852">
                                <a:moveTo>
                                  <a:pt x="284" y="852"/>
                                </a:moveTo>
                                <a:lnTo>
                                  <a:pt x="0" y="852"/>
                                </a:lnTo>
                                <a:lnTo>
                                  <a:pt x="0" y="0"/>
                                </a:lnTo>
                                <a:lnTo>
                                  <a:pt x="284" y="0"/>
                                </a:lnTo>
                                <a:lnTo>
                                  <a:pt x="284" y="10"/>
                                </a:lnTo>
                                <a:lnTo>
                                  <a:pt x="20" y="10"/>
                                </a:lnTo>
                                <a:lnTo>
                                  <a:pt x="10" y="20"/>
                                </a:lnTo>
                                <a:lnTo>
                                  <a:pt x="20" y="20"/>
                                </a:lnTo>
                                <a:lnTo>
                                  <a:pt x="20" y="832"/>
                                </a:lnTo>
                                <a:lnTo>
                                  <a:pt x="10" y="832"/>
                                </a:lnTo>
                                <a:lnTo>
                                  <a:pt x="20" y="842"/>
                                </a:lnTo>
                                <a:lnTo>
                                  <a:pt x="284" y="842"/>
                                </a:lnTo>
                                <a:lnTo>
                                  <a:pt x="284" y="852"/>
                                </a:lnTo>
                                <a:close/>
                                <a:moveTo>
                                  <a:pt x="20" y="20"/>
                                </a:moveTo>
                                <a:lnTo>
                                  <a:pt x="10" y="20"/>
                                </a:lnTo>
                                <a:lnTo>
                                  <a:pt x="20" y="10"/>
                                </a:lnTo>
                                <a:lnTo>
                                  <a:pt x="20" y="20"/>
                                </a:lnTo>
                                <a:close/>
                                <a:moveTo>
                                  <a:pt x="264" y="20"/>
                                </a:moveTo>
                                <a:lnTo>
                                  <a:pt x="20" y="20"/>
                                </a:lnTo>
                                <a:lnTo>
                                  <a:pt x="20" y="10"/>
                                </a:lnTo>
                                <a:lnTo>
                                  <a:pt x="264" y="10"/>
                                </a:lnTo>
                                <a:lnTo>
                                  <a:pt x="264" y="20"/>
                                </a:lnTo>
                                <a:close/>
                                <a:moveTo>
                                  <a:pt x="264" y="842"/>
                                </a:moveTo>
                                <a:lnTo>
                                  <a:pt x="264" y="10"/>
                                </a:lnTo>
                                <a:lnTo>
                                  <a:pt x="274" y="20"/>
                                </a:lnTo>
                                <a:lnTo>
                                  <a:pt x="284" y="20"/>
                                </a:lnTo>
                                <a:lnTo>
                                  <a:pt x="284" y="832"/>
                                </a:lnTo>
                                <a:lnTo>
                                  <a:pt x="274" y="832"/>
                                </a:lnTo>
                                <a:lnTo>
                                  <a:pt x="264" y="842"/>
                                </a:lnTo>
                                <a:close/>
                                <a:moveTo>
                                  <a:pt x="284" y="20"/>
                                </a:moveTo>
                                <a:lnTo>
                                  <a:pt x="274" y="20"/>
                                </a:lnTo>
                                <a:lnTo>
                                  <a:pt x="264" y="10"/>
                                </a:lnTo>
                                <a:lnTo>
                                  <a:pt x="284" y="10"/>
                                </a:lnTo>
                                <a:lnTo>
                                  <a:pt x="284" y="20"/>
                                </a:lnTo>
                                <a:close/>
                                <a:moveTo>
                                  <a:pt x="20" y="842"/>
                                </a:moveTo>
                                <a:lnTo>
                                  <a:pt x="10" y="832"/>
                                </a:lnTo>
                                <a:lnTo>
                                  <a:pt x="20" y="832"/>
                                </a:lnTo>
                                <a:lnTo>
                                  <a:pt x="20" y="842"/>
                                </a:lnTo>
                                <a:close/>
                                <a:moveTo>
                                  <a:pt x="264" y="842"/>
                                </a:moveTo>
                                <a:lnTo>
                                  <a:pt x="20" y="842"/>
                                </a:lnTo>
                                <a:lnTo>
                                  <a:pt x="20" y="832"/>
                                </a:lnTo>
                                <a:lnTo>
                                  <a:pt x="264" y="832"/>
                                </a:lnTo>
                                <a:lnTo>
                                  <a:pt x="264" y="842"/>
                                </a:lnTo>
                                <a:close/>
                                <a:moveTo>
                                  <a:pt x="284" y="842"/>
                                </a:moveTo>
                                <a:lnTo>
                                  <a:pt x="264" y="842"/>
                                </a:lnTo>
                                <a:lnTo>
                                  <a:pt x="274" y="832"/>
                                </a:lnTo>
                                <a:lnTo>
                                  <a:pt x="284" y="832"/>
                                </a:lnTo>
                                <a:lnTo>
                                  <a:pt x="284" y="8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55" name="图片 45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3050" y="0"/>
                            <a:ext cx="369" cy="2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56" name="任意多边形 46"/>
                        <wps:cNvSpPr/>
                        <wps:spPr>
                          <a:xfrm>
                            <a:off x="0" y="1239"/>
                            <a:ext cx="109" cy="18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9" h="180">
                                <a:moveTo>
                                  <a:pt x="13" y="180"/>
                                </a:moveTo>
                                <a:lnTo>
                                  <a:pt x="0" y="172"/>
                                </a:lnTo>
                                <a:lnTo>
                                  <a:pt x="95" y="0"/>
                                </a:lnTo>
                                <a:lnTo>
                                  <a:pt x="108" y="8"/>
                                </a:lnTo>
                                <a:lnTo>
                                  <a:pt x="13" y="1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57" name="任意多边形 47"/>
                        <wps:cNvSpPr/>
                        <wps:spPr>
                          <a:xfrm>
                            <a:off x="95" y="1239"/>
                            <a:ext cx="110" cy="18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10" h="180">
                                <a:moveTo>
                                  <a:pt x="13" y="180"/>
                                </a:moveTo>
                                <a:lnTo>
                                  <a:pt x="0" y="172"/>
                                </a:lnTo>
                                <a:lnTo>
                                  <a:pt x="96" y="0"/>
                                </a:lnTo>
                                <a:lnTo>
                                  <a:pt x="109" y="8"/>
                                </a:lnTo>
                                <a:lnTo>
                                  <a:pt x="13" y="1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58" name="任意多边形 48"/>
                        <wps:cNvSpPr/>
                        <wps:spPr>
                          <a:xfrm>
                            <a:off x="191" y="1239"/>
                            <a:ext cx="109" cy="18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9" h="180">
                                <a:moveTo>
                                  <a:pt x="13" y="180"/>
                                </a:moveTo>
                                <a:lnTo>
                                  <a:pt x="0" y="172"/>
                                </a:lnTo>
                                <a:lnTo>
                                  <a:pt x="95" y="0"/>
                                </a:lnTo>
                                <a:lnTo>
                                  <a:pt x="108" y="8"/>
                                </a:lnTo>
                                <a:lnTo>
                                  <a:pt x="13" y="1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59" name="任意多边形 49"/>
                        <wps:cNvSpPr/>
                        <wps:spPr>
                          <a:xfrm>
                            <a:off x="287" y="1239"/>
                            <a:ext cx="109" cy="18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9" h="180">
                                <a:moveTo>
                                  <a:pt x="13" y="180"/>
                                </a:moveTo>
                                <a:lnTo>
                                  <a:pt x="0" y="172"/>
                                </a:lnTo>
                                <a:lnTo>
                                  <a:pt x="95" y="0"/>
                                </a:lnTo>
                                <a:lnTo>
                                  <a:pt x="108" y="8"/>
                                </a:lnTo>
                                <a:lnTo>
                                  <a:pt x="13" y="1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60" name="任意多边形 50"/>
                        <wps:cNvSpPr/>
                        <wps:spPr>
                          <a:xfrm>
                            <a:off x="382" y="1239"/>
                            <a:ext cx="109" cy="18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9" h="180">
                                <a:moveTo>
                                  <a:pt x="13" y="180"/>
                                </a:moveTo>
                                <a:lnTo>
                                  <a:pt x="0" y="172"/>
                                </a:lnTo>
                                <a:lnTo>
                                  <a:pt x="95" y="0"/>
                                </a:lnTo>
                                <a:lnTo>
                                  <a:pt x="108" y="8"/>
                                </a:lnTo>
                                <a:lnTo>
                                  <a:pt x="13" y="1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61" name="任意多边形 51"/>
                        <wps:cNvSpPr/>
                        <wps:spPr>
                          <a:xfrm>
                            <a:off x="478" y="1239"/>
                            <a:ext cx="110" cy="18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10" h="180">
                                <a:moveTo>
                                  <a:pt x="13" y="180"/>
                                </a:moveTo>
                                <a:lnTo>
                                  <a:pt x="0" y="172"/>
                                </a:lnTo>
                                <a:lnTo>
                                  <a:pt x="96" y="0"/>
                                </a:lnTo>
                                <a:lnTo>
                                  <a:pt x="109" y="8"/>
                                </a:lnTo>
                                <a:lnTo>
                                  <a:pt x="13" y="1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62" name="任意多边形 52"/>
                        <wps:cNvSpPr/>
                        <wps:spPr>
                          <a:xfrm>
                            <a:off x="574" y="1239"/>
                            <a:ext cx="109" cy="18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9" h="180">
                                <a:moveTo>
                                  <a:pt x="13" y="180"/>
                                </a:moveTo>
                                <a:lnTo>
                                  <a:pt x="0" y="172"/>
                                </a:lnTo>
                                <a:lnTo>
                                  <a:pt x="95" y="0"/>
                                </a:lnTo>
                                <a:lnTo>
                                  <a:pt x="108" y="8"/>
                                </a:lnTo>
                                <a:lnTo>
                                  <a:pt x="13" y="1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63" name="任意多边形 53"/>
                        <wps:cNvSpPr/>
                        <wps:spPr>
                          <a:xfrm>
                            <a:off x="670" y="1239"/>
                            <a:ext cx="109" cy="18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9" h="180">
                                <a:moveTo>
                                  <a:pt x="13" y="180"/>
                                </a:moveTo>
                                <a:lnTo>
                                  <a:pt x="0" y="172"/>
                                </a:lnTo>
                                <a:lnTo>
                                  <a:pt x="95" y="0"/>
                                </a:lnTo>
                                <a:lnTo>
                                  <a:pt x="108" y="8"/>
                                </a:lnTo>
                                <a:lnTo>
                                  <a:pt x="13" y="1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64" name="任意多边形 54"/>
                        <wps:cNvSpPr/>
                        <wps:spPr>
                          <a:xfrm>
                            <a:off x="765" y="1239"/>
                            <a:ext cx="109" cy="18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9" h="180">
                                <a:moveTo>
                                  <a:pt x="13" y="180"/>
                                </a:moveTo>
                                <a:lnTo>
                                  <a:pt x="0" y="172"/>
                                </a:lnTo>
                                <a:lnTo>
                                  <a:pt x="95" y="0"/>
                                </a:lnTo>
                                <a:lnTo>
                                  <a:pt x="108" y="8"/>
                                </a:lnTo>
                                <a:lnTo>
                                  <a:pt x="13" y="1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65" name="任意多边形 55"/>
                        <wps:cNvSpPr/>
                        <wps:spPr>
                          <a:xfrm>
                            <a:off x="860" y="1239"/>
                            <a:ext cx="110" cy="18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10" h="180">
                                <a:moveTo>
                                  <a:pt x="13" y="180"/>
                                </a:moveTo>
                                <a:lnTo>
                                  <a:pt x="0" y="172"/>
                                </a:lnTo>
                                <a:lnTo>
                                  <a:pt x="96" y="0"/>
                                </a:lnTo>
                                <a:lnTo>
                                  <a:pt x="109" y="8"/>
                                </a:lnTo>
                                <a:lnTo>
                                  <a:pt x="13" y="1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66" name="任意多边形 56"/>
                        <wps:cNvSpPr/>
                        <wps:spPr>
                          <a:xfrm>
                            <a:off x="957" y="1239"/>
                            <a:ext cx="109" cy="18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9" h="180">
                                <a:moveTo>
                                  <a:pt x="14" y="180"/>
                                </a:moveTo>
                                <a:lnTo>
                                  <a:pt x="0" y="172"/>
                                </a:lnTo>
                                <a:lnTo>
                                  <a:pt x="95" y="0"/>
                                </a:lnTo>
                                <a:lnTo>
                                  <a:pt x="109" y="8"/>
                                </a:lnTo>
                                <a:lnTo>
                                  <a:pt x="14" y="1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67" name="直线 57"/>
                        <wps:cNvCnPr/>
                        <wps:spPr>
                          <a:xfrm>
                            <a:off x="39" y="1229"/>
                            <a:ext cx="1046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>
                        <wps:cNvPr id="68" name="任意多边形 58"/>
                        <wps:cNvSpPr/>
                        <wps:spPr>
                          <a:xfrm>
                            <a:off x="2099" y="1239"/>
                            <a:ext cx="109" cy="18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9" h="180">
                                <a:moveTo>
                                  <a:pt x="13" y="180"/>
                                </a:moveTo>
                                <a:lnTo>
                                  <a:pt x="0" y="172"/>
                                </a:lnTo>
                                <a:lnTo>
                                  <a:pt x="95" y="0"/>
                                </a:lnTo>
                                <a:lnTo>
                                  <a:pt x="108" y="8"/>
                                </a:lnTo>
                                <a:lnTo>
                                  <a:pt x="13" y="1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69" name="任意多边形 59"/>
                        <wps:cNvSpPr/>
                        <wps:spPr>
                          <a:xfrm>
                            <a:off x="2194" y="1239"/>
                            <a:ext cx="110" cy="18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10" h="180">
                                <a:moveTo>
                                  <a:pt x="14" y="180"/>
                                </a:moveTo>
                                <a:lnTo>
                                  <a:pt x="0" y="172"/>
                                </a:lnTo>
                                <a:lnTo>
                                  <a:pt x="96" y="0"/>
                                </a:lnTo>
                                <a:lnTo>
                                  <a:pt x="110" y="8"/>
                                </a:lnTo>
                                <a:lnTo>
                                  <a:pt x="14" y="1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70" name="任意多边形 60"/>
                        <wps:cNvSpPr/>
                        <wps:spPr>
                          <a:xfrm>
                            <a:off x="2290" y="1239"/>
                            <a:ext cx="109" cy="18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9" h="180">
                                <a:moveTo>
                                  <a:pt x="13" y="180"/>
                                </a:moveTo>
                                <a:lnTo>
                                  <a:pt x="0" y="172"/>
                                </a:lnTo>
                                <a:lnTo>
                                  <a:pt x="95" y="0"/>
                                </a:lnTo>
                                <a:lnTo>
                                  <a:pt x="108" y="8"/>
                                </a:lnTo>
                                <a:lnTo>
                                  <a:pt x="13" y="1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71" name="任意多边形 61"/>
                        <wps:cNvSpPr/>
                        <wps:spPr>
                          <a:xfrm>
                            <a:off x="2386" y="1239"/>
                            <a:ext cx="109" cy="18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9" h="180">
                                <a:moveTo>
                                  <a:pt x="14" y="180"/>
                                </a:moveTo>
                                <a:lnTo>
                                  <a:pt x="0" y="172"/>
                                </a:lnTo>
                                <a:lnTo>
                                  <a:pt x="95" y="0"/>
                                </a:lnTo>
                                <a:lnTo>
                                  <a:pt x="109" y="8"/>
                                </a:lnTo>
                                <a:lnTo>
                                  <a:pt x="14" y="1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72" name="任意多边形 62"/>
                        <wps:cNvSpPr/>
                        <wps:spPr>
                          <a:xfrm>
                            <a:off x="2481" y="1239"/>
                            <a:ext cx="109" cy="18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9" h="180">
                                <a:moveTo>
                                  <a:pt x="13" y="180"/>
                                </a:moveTo>
                                <a:lnTo>
                                  <a:pt x="0" y="172"/>
                                </a:lnTo>
                                <a:lnTo>
                                  <a:pt x="95" y="0"/>
                                </a:lnTo>
                                <a:lnTo>
                                  <a:pt x="108" y="8"/>
                                </a:lnTo>
                                <a:lnTo>
                                  <a:pt x="13" y="1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73" name="任意多边形 63"/>
                        <wps:cNvSpPr/>
                        <wps:spPr>
                          <a:xfrm>
                            <a:off x="2577" y="1239"/>
                            <a:ext cx="110" cy="18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10" h="180">
                                <a:moveTo>
                                  <a:pt x="13" y="180"/>
                                </a:moveTo>
                                <a:lnTo>
                                  <a:pt x="0" y="172"/>
                                </a:lnTo>
                                <a:lnTo>
                                  <a:pt x="96" y="0"/>
                                </a:lnTo>
                                <a:lnTo>
                                  <a:pt x="109" y="8"/>
                                </a:lnTo>
                                <a:lnTo>
                                  <a:pt x="13" y="1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74" name="任意多边形 64"/>
                        <wps:cNvSpPr/>
                        <wps:spPr>
                          <a:xfrm>
                            <a:off x="2673" y="1239"/>
                            <a:ext cx="109" cy="18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9" h="180">
                                <a:moveTo>
                                  <a:pt x="13" y="180"/>
                                </a:moveTo>
                                <a:lnTo>
                                  <a:pt x="0" y="172"/>
                                </a:lnTo>
                                <a:lnTo>
                                  <a:pt x="95" y="0"/>
                                </a:lnTo>
                                <a:lnTo>
                                  <a:pt x="108" y="8"/>
                                </a:lnTo>
                                <a:lnTo>
                                  <a:pt x="13" y="1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75" name="任意多边形 65"/>
                        <wps:cNvSpPr/>
                        <wps:spPr>
                          <a:xfrm>
                            <a:off x="2769" y="1239"/>
                            <a:ext cx="109" cy="18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9" h="180">
                                <a:moveTo>
                                  <a:pt x="13" y="180"/>
                                </a:moveTo>
                                <a:lnTo>
                                  <a:pt x="0" y="172"/>
                                </a:lnTo>
                                <a:lnTo>
                                  <a:pt x="95" y="0"/>
                                </a:lnTo>
                                <a:lnTo>
                                  <a:pt x="108" y="8"/>
                                </a:lnTo>
                                <a:lnTo>
                                  <a:pt x="13" y="1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76" name="任意多边形 66"/>
                        <wps:cNvSpPr/>
                        <wps:spPr>
                          <a:xfrm>
                            <a:off x="2864" y="1239"/>
                            <a:ext cx="109" cy="18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9" h="180">
                                <a:moveTo>
                                  <a:pt x="13" y="180"/>
                                </a:moveTo>
                                <a:lnTo>
                                  <a:pt x="0" y="172"/>
                                </a:lnTo>
                                <a:lnTo>
                                  <a:pt x="95" y="0"/>
                                </a:lnTo>
                                <a:lnTo>
                                  <a:pt x="108" y="8"/>
                                </a:lnTo>
                                <a:lnTo>
                                  <a:pt x="13" y="1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77" name="任意多边形 67"/>
                        <wps:cNvSpPr/>
                        <wps:spPr>
                          <a:xfrm>
                            <a:off x="2960" y="1239"/>
                            <a:ext cx="110" cy="18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10" h="180">
                                <a:moveTo>
                                  <a:pt x="13" y="180"/>
                                </a:moveTo>
                                <a:lnTo>
                                  <a:pt x="0" y="172"/>
                                </a:lnTo>
                                <a:lnTo>
                                  <a:pt x="96" y="0"/>
                                </a:lnTo>
                                <a:lnTo>
                                  <a:pt x="109" y="8"/>
                                </a:lnTo>
                                <a:lnTo>
                                  <a:pt x="13" y="1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78" name="任意多边形 68"/>
                        <wps:cNvSpPr/>
                        <wps:spPr>
                          <a:xfrm>
                            <a:off x="3056" y="1239"/>
                            <a:ext cx="109" cy="18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9" h="180">
                                <a:moveTo>
                                  <a:pt x="13" y="180"/>
                                </a:moveTo>
                                <a:lnTo>
                                  <a:pt x="0" y="172"/>
                                </a:lnTo>
                                <a:lnTo>
                                  <a:pt x="95" y="0"/>
                                </a:lnTo>
                                <a:lnTo>
                                  <a:pt x="108" y="8"/>
                                </a:lnTo>
                                <a:lnTo>
                                  <a:pt x="13" y="1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79" name="直线 69"/>
                        <wps:cNvCnPr/>
                        <wps:spPr>
                          <a:xfrm>
                            <a:off x="2124" y="1232"/>
                            <a:ext cx="1046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>
                        <wps:cNvPr id="80" name="任意多边形 70"/>
                        <wps:cNvSpPr/>
                        <wps:spPr>
                          <a:xfrm>
                            <a:off x="1049" y="1239"/>
                            <a:ext cx="109" cy="18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9" h="180">
                                <a:moveTo>
                                  <a:pt x="13" y="180"/>
                                </a:moveTo>
                                <a:lnTo>
                                  <a:pt x="0" y="172"/>
                                </a:lnTo>
                                <a:lnTo>
                                  <a:pt x="95" y="0"/>
                                </a:lnTo>
                                <a:lnTo>
                                  <a:pt x="108" y="8"/>
                                </a:lnTo>
                                <a:lnTo>
                                  <a:pt x="13" y="1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81" name="任意多边形 71"/>
                        <wps:cNvSpPr/>
                        <wps:spPr>
                          <a:xfrm>
                            <a:off x="1144" y="1239"/>
                            <a:ext cx="110" cy="18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10" h="180">
                                <a:moveTo>
                                  <a:pt x="13" y="180"/>
                                </a:moveTo>
                                <a:lnTo>
                                  <a:pt x="0" y="172"/>
                                </a:lnTo>
                                <a:lnTo>
                                  <a:pt x="96" y="0"/>
                                </a:lnTo>
                                <a:lnTo>
                                  <a:pt x="109" y="8"/>
                                </a:lnTo>
                                <a:lnTo>
                                  <a:pt x="13" y="1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82" name="任意多边形 72"/>
                        <wps:cNvSpPr/>
                        <wps:spPr>
                          <a:xfrm>
                            <a:off x="1241" y="1239"/>
                            <a:ext cx="109" cy="18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9" h="180">
                                <a:moveTo>
                                  <a:pt x="14" y="180"/>
                                </a:moveTo>
                                <a:lnTo>
                                  <a:pt x="0" y="172"/>
                                </a:lnTo>
                                <a:lnTo>
                                  <a:pt x="95" y="0"/>
                                </a:lnTo>
                                <a:lnTo>
                                  <a:pt x="109" y="8"/>
                                </a:lnTo>
                                <a:lnTo>
                                  <a:pt x="14" y="1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83" name="任意多边形 73"/>
                        <wps:cNvSpPr/>
                        <wps:spPr>
                          <a:xfrm>
                            <a:off x="1336" y="1239"/>
                            <a:ext cx="109" cy="18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9" h="180">
                                <a:moveTo>
                                  <a:pt x="13" y="180"/>
                                </a:moveTo>
                                <a:lnTo>
                                  <a:pt x="0" y="172"/>
                                </a:lnTo>
                                <a:lnTo>
                                  <a:pt x="95" y="0"/>
                                </a:lnTo>
                                <a:lnTo>
                                  <a:pt x="108" y="8"/>
                                </a:lnTo>
                                <a:lnTo>
                                  <a:pt x="13" y="1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84" name="任意多边形 74"/>
                        <wps:cNvSpPr/>
                        <wps:spPr>
                          <a:xfrm>
                            <a:off x="1432" y="1239"/>
                            <a:ext cx="109" cy="18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9" h="180">
                                <a:moveTo>
                                  <a:pt x="14" y="180"/>
                                </a:moveTo>
                                <a:lnTo>
                                  <a:pt x="0" y="172"/>
                                </a:lnTo>
                                <a:lnTo>
                                  <a:pt x="95" y="0"/>
                                </a:lnTo>
                                <a:lnTo>
                                  <a:pt x="109" y="8"/>
                                </a:lnTo>
                                <a:lnTo>
                                  <a:pt x="14" y="1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85" name="任意多边形 75"/>
                        <wps:cNvSpPr/>
                        <wps:spPr>
                          <a:xfrm>
                            <a:off x="1527" y="1239"/>
                            <a:ext cx="110" cy="18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10" h="180">
                                <a:moveTo>
                                  <a:pt x="13" y="180"/>
                                </a:moveTo>
                                <a:lnTo>
                                  <a:pt x="0" y="172"/>
                                </a:lnTo>
                                <a:lnTo>
                                  <a:pt x="96" y="0"/>
                                </a:lnTo>
                                <a:lnTo>
                                  <a:pt x="109" y="8"/>
                                </a:lnTo>
                                <a:lnTo>
                                  <a:pt x="13" y="1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86" name="任意多边形 76"/>
                        <wps:cNvSpPr/>
                        <wps:spPr>
                          <a:xfrm>
                            <a:off x="1624" y="1239"/>
                            <a:ext cx="109" cy="18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9" h="180">
                                <a:moveTo>
                                  <a:pt x="13" y="180"/>
                                </a:moveTo>
                                <a:lnTo>
                                  <a:pt x="0" y="172"/>
                                </a:lnTo>
                                <a:lnTo>
                                  <a:pt x="95" y="0"/>
                                </a:lnTo>
                                <a:lnTo>
                                  <a:pt x="108" y="8"/>
                                </a:lnTo>
                                <a:lnTo>
                                  <a:pt x="13" y="1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87" name="任意多边形 77"/>
                        <wps:cNvSpPr/>
                        <wps:spPr>
                          <a:xfrm>
                            <a:off x="1719" y="1239"/>
                            <a:ext cx="109" cy="18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9" h="180">
                                <a:moveTo>
                                  <a:pt x="13" y="180"/>
                                </a:moveTo>
                                <a:lnTo>
                                  <a:pt x="0" y="172"/>
                                </a:lnTo>
                                <a:lnTo>
                                  <a:pt x="95" y="0"/>
                                </a:lnTo>
                                <a:lnTo>
                                  <a:pt x="108" y="8"/>
                                </a:lnTo>
                                <a:lnTo>
                                  <a:pt x="13" y="1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88" name="任意多边形 78"/>
                        <wps:cNvSpPr/>
                        <wps:spPr>
                          <a:xfrm>
                            <a:off x="1815" y="1239"/>
                            <a:ext cx="109" cy="18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9" h="180">
                                <a:moveTo>
                                  <a:pt x="13" y="180"/>
                                </a:moveTo>
                                <a:lnTo>
                                  <a:pt x="0" y="172"/>
                                </a:lnTo>
                                <a:lnTo>
                                  <a:pt x="95" y="0"/>
                                </a:lnTo>
                                <a:lnTo>
                                  <a:pt x="108" y="8"/>
                                </a:lnTo>
                                <a:lnTo>
                                  <a:pt x="13" y="1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89" name="任意多边形 79"/>
                        <wps:cNvSpPr/>
                        <wps:spPr>
                          <a:xfrm>
                            <a:off x="1910" y="1239"/>
                            <a:ext cx="110" cy="18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10" h="180">
                                <a:moveTo>
                                  <a:pt x="13" y="180"/>
                                </a:moveTo>
                                <a:lnTo>
                                  <a:pt x="0" y="172"/>
                                </a:lnTo>
                                <a:lnTo>
                                  <a:pt x="96" y="0"/>
                                </a:lnTo>
                                <a:lnTo>
                                  <a:pt x="109" y="8"/>
                                </a:lnTo>
                                <a:lnTo>
                                  <a:pt x="13" y="1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90" name="任意多边形 80"/>
                        <wps:cNvSpPr/>
                        <wps:spPr>
                          <a:xfrm>
                            <a:off x="2007" y="1239"/>
                            <a:ext cx="109" cy="18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9" h="180">
                                <a:moveTo>
                                  <a:pt x="13" y="180"/>
                                </a:moveTo>
                                <a:lnTo>
                                  <a:pt x="0" y="172"/>
                                </a:lnTo>
                                <a:lnTo>
                                  <a:pt x="95" y="0"/>
                                </a:lnTo>
                                <a:lnTo>
                                  <a:pt x="108" y="8"/>
                                </a:lnTo>
                                <a:lnTo>
                                  <a:pt x="13" y="1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91" name="直线 81"/>
                        <wps:cNvCnPr/>
                        <wps:spPr>
                          <a:xfrm>
                            <a:off x="1074" y="1232"/>
                            <a:ext cx="1046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>
                        <wps:cNvPr id="92" name="任意多边形 82"/>
                        <wps:cNvSpPr/>
                        <wps:spPr>
                          <a:xfrm>
                            <a:off x="3148" y="1239"/>
                            <a:ext cx="97" cy="17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7" h="179">
                                <a:moveTo>
                                  <a:pt x="13" y="178"/>
                                </a:moveTo>
                                <a:lnTo>
                                  <a:pt x="0" y="172"/>
                                </a:lnTo>
                                <a:lnTo>
                                  <a:pt x="83" y="0"/>
                                </a:lnTo>
                                <a:lnTo>
                                  <a:pt x="96" y="6"/>
                                </a:lnTo>
                                <a:lnTo>
                                  <a:pt x="13" y="1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93" name="任意多边形 83"/>
                        <wps:cNvSpPr/>
                        <wps:spPr>
                          <a:xfrm>
                            <a:off x="3232" y="1239"/>
                            <a:ext cx="98" cy="17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8" h="179">
                                <a:moveTo>
                                  <a:pt x="14" y="178"/>
                                </a:moveTo>
                                <a:lnTo>
                                  <a:pt x="0" y="172"/>
                                </a:lnTo>
                                <a:lnTo>
                                  <a:pt x="84" y="0"/>
                                </a:lnTo>
                                <a:lnTo>
                                  <a:pt x="98" y="6"/>
                                </a:lnTo>
                                <a:lnTo>
                                  <a:pt x="14" y="1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94" name="任意多边形 84"/>
                        <wps:cNvSpPr/>
                        <wps:spPr>
                          <a:xfrm>
                            <a:off x="3317" y="1239"/>
                            <a:ext cx="97" cy="17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7" h="179">
                                <a:moveTo>
                                  <a:pt x="14" y="178"/>
                                </a:moveTo>
                                <a:lnTo>
                                  <a:pt x="0" y="172"/>
                                </a:lnTo>
                                <a:lnTo>
                                  <a:pt x="83" y="0"/>
                                </a:lnTo>
                                <a:lnTo>
                                  <a:pt x="97" y="6"/>
                                </a:lnTo>
                                <a:lnTo>
                                  <a:pt x="14" y="1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95" name="任意多边形 85"/>
                        <wps:cNvSpPr/>
                        <wps:spPr>
                          <a:xfrm>
                            <a:off x="3400" y="1239"/>
                            <a:ext cx="97" cy="17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7" h="179">
                                <a:moveTo>
                                  <a:pt x="13" y="178"/>
                                </a:moveTo>
                                <a:lnTo>
                                  <a:pt x="0" y="172"/>
                                </a:lnTo>
                                <a:lnTo>
                                  <a:pt x="83" y="0"/>
                                </a:lnTo>
                                <a:lnTo>
                                  <a:pt x="96" y="6"/>
                                </a:lnTo>
                                <a:lnTo>
                                  <a:pt x="13" y="1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96" name="任意多边形 86"/>
                        <wps:cNvSpPr/>
                        <wps:spPr>
                          <a:xfrm>
                            <a:off x="3484" y="1239"/>
                            <a:ext cx="97" cy="17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7" h="179">
                                <a:moveTo>
                                  <a:pt x="13" y="178"/>
                                </a:moveTo>
                                <a:lnTo>
                                  <a:pt x="0" y="172"/>
                                </a:lnTo>
                                <a:lnTo>
                                  <a:pt x="83" y="0"/>
                                </a:lnTo>
                                <a:lnTo>
                                  <a:pt x="96" y="6"/>
                                </a:lnTo>
                                <a:lnTo>
                                  <a:pt x="13" y="1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97" name="任意多边形 87"/>
                        <wps:cNvSpPr/>
                        <wps:spPr>
                          <a:xfrm>
                            <a:off x="3568" y="1239"/>
                            <a:ext cx="98" cy="17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8" h="179">
                                <a:moveTo>
                                  <a:pt x="14" y="178"/>
                                </a:moveTo>
                                <a:lnTo>
                                  <a:pt x="0" y="172"/>
                                </a:lnTo>
                                <a:lnTo>
                                  <a:pt x="84" y="0"/>
                                </a:lnTo>
                                <a:lnTo>
                                  <a:pt x="98" y="6"/>
                                </a:lnTo>
                                <a:lnTo>
                                  <a:pt x="14" y="1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98" name="任意多边形 88"/>
                        <wps:cNvSpPr/>
                        <wps:spPr>
                          <a:xfrm>
                            <a:off x="3652" y="1239"/>
                            <a:ext cx="97" cy="17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7" h="179">
                                <a:moveTo>
                                  <a:pt x="13" y="178"/>
                                </a:moveTo>
                                <a:lnTo>
                                  <a:pt x="0" y="172"/>
                                </a:lnTo>
                                <a:lnTo>
                                  <a:pt x="83" y="0"/>
                                </a:lnTo>
                                <a:lnTo>
                                  <a:pt x="96" y="6"/>
                                </a:lnTo>
                                <a:lnTo>
                                  <a:pt x="13" y="1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99" name="任意多边形 89"/>
                        <wps:cNvSpPr/>
                        <wps:spPr>
                          <a:xfrm>
                            <a:off x="3736" y="1239"/>
                            <a:ext cx="97" cy="17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7" h="179">
                                <a:moveTo>
                                  <a:pt x="13" y="178"/>
                                </a:moveTo>
                                <a:lnTo>
                                  <a:pt x="0" y="172"/>
                                </a:lnTo>
                                <a:lnTo>
                                  <a:pt x="83" y="0"/>
                                </a:lnTo>
                                <a:lnTo>
                                  <a:pt x="96" y="6"/>
                                </a:lnTo>
                                <a:lnTo>
                                  <a:pt x="13" y="1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00" name="任意多边形 90"/>
                        <wps:cNvSpPr/>
                        <wps:spPr>
                          <a:xfrm>
                            <a:off x="3820" y="1239"/>
                            <a:ext cx="97" cy="17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7" h="179">
                                <a:moveTo>
                                  <a:pt x="13" y="178"/>
                                </a:moveTo>
                                <a:lnTo>
                                  <a:pt x="0" y="172"/>
                                </a:lnTo>
                                <a:lnTo>
                                  <a:pt x="83" y="0"/>
                                </a:lnTo>
                                <a:lnTo>
                                  <a:pt x="96" y="6"/>
                                </a:lnTo>
                                <a:lnTo>
                                  <a:pt x="13" y="1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01" name="任意多边形 91"/>
                        <wps:cNvSpPr/>
                        <wps:spPr>
                          <a:xfrm>
                            <a:off x="3904" y="1239"/>
                            <a:ext cx="98" cy="17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8" h="179">
                                <a:moveTo>
                                  <a:pt x="14" y="178"/>
                                </a:moveTo>
                                <a:lnTo>
                                  <a:pt x="0" y="172"/>
                                </a:lnTo>
                                <a:lnTo>
                                  <a:pt x="84" y="0"/>
                                </a:lnTo>
                                <a:lnTo>
                                  <a:pt x="98" y="6"/>
                                </a:lnTo>
                                <a:lnTo>
                                  <a:pt x="14" y="1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02" name="任意多边形 92"/>
                        <wps:cNvSpPr/>
                        <wps:spPr>
                          <a:xfrm>
                            <a:off x="3988" y="1239"/>
                            <a:ext cx="97" cy="17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7" h="179">
                                <a:moveTo>
                                  <a:pt x="13" y="178"/>
                                </a:moveTo>
                                <a:lnTo>
                                  <a:pt x="0" y="172"/>
                                </a:lnTo>
                                <a:lnTo>
                                  <a:pt x="83" y="0"/>
                                </a:lnTo>
                                <a:lnTo>
                                  <a:pt x="96" y="6"/>
                                </a:lnTo>
                                <a:lnTo>
                                  <a:pt x="13" y="1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03" name="直线 93"/>
                        <wps:cNvCnPr/>
                        <wps:spPr>
                          <a:xfrm>
                            <a:off x="3171" y="1232"/>
                            <a:ext cx="918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>
                        <wps:cNvPr id="104" name="任意多边形 94"/>
                        <wps:cNvSpPr/>
                        <wps:spPr>
                          <a:xfrm>
                            <a:off x="2044" y="643"/>
                            <a:ext cx="257" cy="146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57" h="146">
                                <a:moveTo>
                                  <a:pt x="247" y="145"/>
                                </a:moveTo>
                                <a:lnTo>
                                  <a:pt x="0" y="17"/>
                                </a:lnTo>
                                <a:lnTo>
                                  <a:pt x="9" y="0"/>
                                </a:lnTo>
                                <a:lnTo>
                                  <a:pt x="256" y="128"/>
                                </a:lnTo>
                                <a:lnTo>
                                  <a:pt x="247" y="1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05" name="文本框 95"/>
                        <wps:cNvSpPr txBox="1"/>
                        <wps:spPr>
                          <a:xfrm>
                            <a:off x="2140" y="776"/>
                            <a:ext cx="649" cy="2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09" w:lineRule="exact"/>
                                <w:ind w:left="0" w:right="0" w:firstLine="0"/>
                                <w:jc w:val="left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sz w:val="21"/>
                                </w:rPr>
                                <w:t>长木板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06" name="文本框 96"/>
                        <wps:cNvSpPr txBox="1"/>
                        <wps:spPr>
                          <a:xfrm>
                            <a:off x="3151" y="398"/>
                            <a:ext cx="264" cy="8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113" w:line="324" w:lineRule="auto"/>
                                <w:ind w:left="26" w:right="55" w:firstLine="0"/>
                                <w:jc w:val="lef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木块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41" o:spid="_x0000_s1026" o:spt="203" style="height:70.95pt;width:204.45pt;" coordsize="4089,1419" o:gfxdata="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">
                <o:lock v:ext="edit" aspectratio="f"/>
                <v:shape id="任意多边形 42" o:spid="_x0000_s1026" o:spt="100" style="position:absolute;left:143;top:166;height:1077;width:3380;" fillcolor="#000000" filled="t" stroked="f" coordsize="3380,1077" o:gfxdata="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BwOpvQAA&#10;ANsAAAAPAAAAAAAAAAEAIAAAACIAAABkcnMvZG93bnJldi54bWxQSwECFAAUAAAACACHTuJAMy8F&#10;njsAAAA5AAAAEAAAAAAAAAABACAAAAAMAQAAZHJzL3NoYXBleG1sLnhtbFBLBQYAAAAABgAGAFsB&#10;AAC2AwAAAAA=&#10;" path="m38,1077l0,941,3341,0,3345,16,3324,16,3327,25,58,945,22,945,15,957,25,957,52,1053,42,1056,55,1062,91,1062,38,1077xm3327,25l3324,16,3337,22,3327,25xm3355,123l3327,25,3337,22,3324,16,3345,16,3375,121,3364,121,3355,123xm3357,133l3355,123,3364,121,3357,133xm3378,133l3357,133,3364,121,3375,121,3378,133xm91,1062l55,1062,52,1053,3355,123,3357,133,3378,133,3379,137,91,1062xm15,957l22,945,24,955,15,957xm24,955l22,945,58,945,24,955xm25,957l15,957,24,955,25,957xm55,1062l42,1056,52,1053,55,1062xe">
                  <v:fill on="t" focussize="0,0"/>
                  <v:stroke on="f"/>
                  <v:imagedata o:title=""/>
                  <o:lock v:ext="edit" aspectratio="f"/>
                </v:shape>
                <v:rect id="矩形 43" o:spid="_x0000_s1026" o:spt="1" style="position:absolute;left:3151;top:398;height:833;width:264;" fillcolor="#FFFFFF" filled="t" stroked="f" coordsize="21600,21600" o:gfxdata="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GPvnr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shape id="任意多边形 44" o:spid="_x0000_s1026" o:spt="100" style="position:absolute;left:3141;top:389;height:852;width:284;" fillcolor="#000000" filled="t" stroked="f" coordsize="284,852" o:gfxdata="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P22qbsAAADb&#10;AAAADwAAAAAAAAABACAAAAAiAAAAZHJzL2Rvd25yZXYueG1sUEsBAhQAFAAAAAgAh07iQDMvBZ47&#10;AAAAOQAAABAAAAAAAAAAAQAgAAAACgEAAGRycy9zaGFwZXhtbC54bWxQSwUGAAAAAAYABgBbAQAA&#10;tAMAAAAA&#10;" path="m284,852l0,852,0,0,284,0,284,10,20,10,10,20,20,20,20,832,10,832,20,842,284,842,284,852xm20,20l10,20,20,10,20,20xm264,20l20,20,20,10,264,10,264,20xm264,842l264,10,274,20,284,20,284,832,274,832,264,842xm284,20l274,20,264,10,284,10,284,20xm20,842l10,832,20,832,20,842xm264,842l20,842,20,832,264,832,264,842xm284,842l264,842,274,832,284,832,284,842xe">
                  <v:fill on="t" focussize="0,0"/>
                  <v:stroke on="f"/>
                  <v:imagedata o:title=""/>
                  <o:lock v:ext="edit" aspectratio="f"/>
                </v:shape>
                <v:shape id="图片 45" o:spid="_x0000_s1026" o:spt="75" type="#_x0000_t75" style="position:absolute;left:3050;top:0;height:294;width:369;" filled="f" o:preferrelative="t" stroked="f" coordsize="21600,21600" o:gfxdata="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t6mXc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25" o:title=""/>
                  <o:lock v:ext="edit" aspectratio="t"/>
                </v:shape>
                <v:shape id="任意多边形 46" o:spid="_x0000_s1026" o:spt="100" style="position:absolute;left:0;top:1239;height:180;width:109;" fillcolor="#000000" filled="t" stroked="f" coordsize="109,180" o:gfxdata="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Sr2ZG/&#10;AAAA2wAAAA8AAAAAAAAAAQAgAAAAIgAAAGRycy9kb3ducmV2LnhtbFBLAQIUABQAAAAIAIdO4kAz&#10;LwWeOwAAADkAAAAQAAAAAAAAAAEAIAAAAA4BAABkcnMvc2hhcGV4bWwueG1sUEsFBgAAAAAGAAYA&#10;WwEAALgDAAAAAA==&#10;" path="m13,180l0,172,95,0,108,8,13,180xe">
                  <v:fill on="t" focussize="0,0"/>
                  <v:stroke on="f"/>
                  <v:imagedata o:title=""/>
                  <o:lock v:ext="edit" aspectratio="f"/>
                </v:shape>
                <v:shape id="任意多边形 47" o:spid="_x0000_s1026" o:spt="100" style="position:absolute;left:95;top:1239;height:180;width:110;" fillcolor="#000000" filled="t" stroked="f" coordsize="110,180" o:gfxdata="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OiQO28AAAA&#10;2wAAAA8AAAAAAAAAAQAgAAAAIgAAAGRycy9kb3ducmV2LnhtbFBLAQIUABQAAAAIAIdO4kAzLwWe&#10;OwAAADkAAAAQAAAAAAAAAAEAIAAAAAsBAABkcnMvc2hhcGV4bWwueG1sUEsFBgAAAAAGAAYAWwEA&#10;ALUDAAAAAA==&#10;" path="m13,180l0,172,96,0,109,8,13,180xe">
                  <v:fill on="t" focussize="0,0"/>
                  <v:stroke on="f"/>
                  <v:imagedata o:title=""/>
                  <o:lock v:ext="edit" aspectratio="f"/>
                </v:shape>
                <v:shape id="任意多边形 48" o:spid="_x0000_s1026" o:spt="100" style="position:absolute;left:191;top:1239;height:180;width:109;" fillcolor="#000000" filled="t" stroked="f" coordsize="109,180" o:gfxdata="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p46Hi5AAAA2wAA&#10;AA8AAAAAAAAAAQAgAAAAIgAAAGRycy9kb3ducmV2LnhtbFBLAQIUABQAAAAIAIdO4kAzLwWeOwAA&#10;ADkAAAAQAAAAAAAAAAEAIAAAAAgBAABkcnMvc2hhcGV4bWwueG1sUEsFBgAAAAAGAAYAWwEAALID&#10;AAAAAA==&#10;" path="m13,180l0,172,95,0,108,8,13,180xe">
                  <v:fill on="t" focussize="0,0"/>
                  <v:stroke on="f"/>
                  <v:imagedata o:title=""/>
                  <o:lock v:ext="edit" aspectratio="f"/>
                </v:shape>
                <v:shape id="任意多边形 49" o:spid="_x0000_s1026" o:spt="100" style="position:absolute;left:287;top:1239;height:180;width:109;" fillcolor="#000000" filled="t" stroked="f" coordsize="109,180" o:gfxdata="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TRN474A&#10;AADbAAAADwAAAAAAAAABACAAAAAiAAAAZHJzL2Rvd25yZXYueG1sUEsBAhQAFAAAAAgAh07iQDMv&#10;BZ47AAAAOQAAABAAAAAAAAAAAQAgAAAADQEAAGRycy9zaGFwZXhtbC54bWxQSwUGAAAAAAYABgBb&#10;AQAAtwMAAAAA&#10;" path="m13,180l0,172,95,0,108,8,13,180xe">
                  <v:fill on="t" focussize="0,0"/>
                  <v:stroke on="f"/>
                  <v:imagedata o:title=""/>
                  <o:lock v:ext="edit" aspectratio="f"/>
                </v:shape>
                <v:shape id="任意多边形 50" o:spid="_x0000_s1026" o:spt="100" style="position:absolute;left:382;top:1239;height:180;width:109;" fillcolor="#000000" filled="t" stroked="f" coordsize="109,180" o:gfxdata="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mIuw7sAAADb&#10;AAAADwAAAAAAAAABACAAAAAiAAAAZHJzL2Rvd25yZXYueG1sUEsBAhQAFAAAAAgAh07iQDMvBZ47&#10;AAAAOQAAABAAAAAAAAAAAQAgAAAACgEAAGRycy9zaGFwZXhtbC54bWxQSwUGAAAAAAYABgBbAQAA&#10;tAMAAAAA&#10;" path="m13,180l0,172,95,0,108,8,13,180xe">
                  <v:fill on="t" focussize="0,0"/>
                  <v:stroke on="f"/>
                  <v:imagedata o:title=""/>
                  <o:lock v:ext="edit" aspectratio="f"/>
                </v:shape>
                <v:shape id="任意多边形 51" o:spid="_x0000_s1026" o:spt="100" style="position:absolute;left:478;top:1239;height:180;width:110;" fillcolor="#000000" filled="t" stroked="f" coordsize="110,180" o:gfxdata="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1rt7+8AAAA&#10;2wAAAA8AAAAAAAAAAQAgAAAAIgAAAGRycy9kb3ducmV2LnhtbFBLAQIUABQAAAAIAIdO4kAzLwWe&#10;OwAAADkAAAAQAAAAAAAAAAEAIAAAAAsBAABkcnMvc2hhcGV4bWwueG1sUEsFBgAAAAAGAAYAWwEA&#10;ALUDAAAAAA==&#10;" path="m13,180l0,172,96,0,109,8,13,180xe">
                  <v:fill on="t" focussize="0,0"/>
                  <v:stroke on="f"/>
                  <v:imagedata o:title=""/>
                  <o:lock v:ext="edit" aspectratio="f"/>
                </v:shape>
                <v:shape id="任意多边形 52" o:spid="_x0000_s1026" o:spt="100" style="position:absolute;left:574;top:1239;height:180;width:109;" fillcolor="#000000" filled="t" stroked="f" coordsize="109,180" o:gfxdata="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fwVL74A&#10;AADbAAAADwAAAAAAAAABACAAAAAiAAAAZHJzL2Rvd25yZXYueG1sUEsBAhQAFAAAAAgAh07iQDMv&#10;BZ47AAAAOQAAABAAAAAAAAAAAQAgAAAADQEAAGRycy9zaGFwZXhtbC54bWxQSwUGAAAAAAYABgBb&#10;AQAAtwMAAAAA&#10;" path="m13,180l0,172,95,0,108,8,13,180xe">
                  <v:fill on="t" focussize="0,0"/>
                  <v:stroke on="f"/>
                  <v:imagedata o:title=""/>
                  <o:lock v:ext="edit" aspectratio="f"/>
                </v:shape>
                <v:shape id="任意多边形 53" o:spid="_x0000_s1026" o:spt="100" style="position:absolute;left:670;top:1239;height:180;width:109;" fillcolor="#000000" filled="t" stroked="f" coordsize="109,180" o:gfxdata="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qwsLS/&#10;AAAA2wAAAA8AAAAAAAAAAQAgAAAAIgAAAGRycy9kb3ducmV2LnhtbFBLAQIUABQAAAAIAIdO4kAz&#10;LwWeOwAAADkAAAAQAAAAAAAAAAEAIAAAAA4BAABkcnMvc2hhcGV4bWwueG1sUEsFBgAAAAAGAAYA&#10;WwEAALgDAAAAAA==&#10;" path="m13,180l0,172,95,0,108,8,13,180xe">
                  <v:fill on="t" focussize="0,0"/>
                  <v:stroke on="f"/>
                  <v:imagedata o:title=""/>
                  <o:lock v:ext="edit" aspectratio="f"/>
                </v:shape>
                <v:shape id="任意多边形 54" o:spid="_x0000_s1026" o:spt="100" style="position:absolute;left:765;top:1239;height:180;width:109;" fillcolor="#000000" filled="t" stroked="f" coordsize="109,180" o:gfxdata="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VZKMC/&#10;AAAA2wAAAA8AAAAAAAAAAQAgAAAAIgAAAGRycy9kb3ducmV2LnhtbFBLAQIUABQAAAAIAIdO4kAz&#10;LwWeOwAAADkAAAAQAAAAAAAAAAEAIAAAAA4BAABkcnMvc2hhcGV4bWwueG1sUEsFBgAAAAAGAAYA&#10;WwEAALgDAAAAAA==&#10;" path="m13,180l0,172,95,0,108,8,13,180xe">
                  <v:fill on="t" focussize="0,0"/>
                  <v:stroke on="f"/>
                  <v:imagedata o:title=""/>
                  <o:lock v:ext="edit" aspectratio="f"/>
                </v:shape>
                <v:shape id="任意多边形 55" o:spid="_x0000_s1026" o:spt="100" style="position:absolute;left:860;top:1239;height:180;width:110;" fillcolor="#000000" filled="t" stroked="f" coordsize="110,180" o:gfxdata="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JQsby8AAAA&#10;2wAAAA8AAAAAAAAAAQAgAAAAIgAAAGRycy9kb3ducmV2LnhtbFBLAQIUABQAAAAIAIdO4kAzLwWe&#10;OwAAADkAAAAQAAAAAAAAAAEAIAAAAAsBAABkcnMvc2hhcGV4bWwueG1sUEsFBgAAAAAGAAYAWwEA&#10;ALUDAAAAAA==&#10;" path="m13,180l0,172,96,0,109,8,13,180xe">
                  <v:fill on="t" focussize="0,0"/>
                  <v:stroke on="f"/>
                  <v:imagedata o:title=""/>
                  <o:lock v:ext="edit" aspectratio="f"/>
                </v:shape>
                <v:shape id="任意多边形 56" o:spid="_x0000_s1026" o:spt="100" style="position:absolute;left:957;top:1239;height:180;width:109;" fillcolor="#000000" filled="t" stroked="f" coordsize="109,180" o:gfxdata="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xxMsvQAA&#10;ANsAAAAPAAAAAAAAAAEAIAAAACIAAABkcnMvZG93bnJldi54bWxQSwECFAAUAAAACACHTuJAMy8F&#10;njsAAAA5AAAAEAAAAAAAAAABACAAAAAMAQAAZHJzL3NoYXBleG1sLnhtbFBLBQYAAAAABgAGAFsB&#10;AAC2AwAAAAA=&#10;" path="m14,180l0,172,95,0,109,8,14,180xe">
                  <v:fill on="t" focussize="0,0"/>
                  <v:stroke on="f"/>
                  <v:imagedata o:title=""/>
                  <o:lock v:ext="edit" aspectratio="f"/>
                </v:shape>
                <v:line id="直线 57" o:spid="_x0000_s1026" o:spt="20" style="position:absolute;left:39;top:1229;height:0;width:1046;" filled="f" stroked="t" coordsize="21600,21600" o:gfxdata="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vmcB7sAAADb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shape id="任意多边形 58" o:spid="_x0000_s1026" o:spt="100" style="position:absolute;left:2099;top:1239;height:180;width:109;" fillcolor="#000000" filled="t" stroked="f" coordsize="109,180" o:gfxdata="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BQixbsAAADb&#10;AAAADwAAAAAAAAABACAAAAAiAAAAZHJzL2Rvd25yZXYueG1sUEsBAhQAFAAAAAgAh07iQDMvBZ47&#10;AAAAOQAAABAAAAAAAAAAAQAgAAAACgEAAGRycy9zaGFwZXhtbC54bWxQSwUGAAAAAAYABgBbAQAA&#10;tAMAAAAA&#10;" path="m13,180l0,172,95,0,108,8,13,180xe">
                  <v:fill on="t" focussize="0,0"/>
                  <v:stroke on="f"/>
                  <v:imagedata o:title=""/>
                  <o:lock v:ext="edit" aspectratio="f"/>
                </v:shape>
                <v:shape id="任意多边形 59" o:spid="_x0000_s1026" o:spt="100" style="position:absolute;left:2194;top:1239;height:180;width:110;" fillcolor="#000000" filled="t" stroked="f" coordsize="110,180" o:gfxdata="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Mdu7m8AAAA&#10;2wAAAA8AAAAAAAAAAQAgAAAAIgAAAGRycy9kb3ducmV2LnhtbFBLAQIUABQAAAAIAIdO4kAzLwWe&#10;OwAAADkAAAAQAAAAAAAAAAEAIAAAAAsBAABkcnMvc2hhcGV4bWwueG1sUEsFBgAAAAAGAAYAWwEA&#10;ALUDAAAAAA==&#10;" path="m14,180l0,172,96,0,110,8,14,180xe">
                  <v:fill on="t" focussize="0,0"/>
                  <v:stroke on="f"/>
                  <v:imagedata o:title=""/>
                  <o:lock v:ext="edit" aspectratio="f"/>
                </v:shape>
                <v:shape id="任意多边形 60" o:spid="_x0000_s1026" o:spt="100" style="position:absolute;left:2290;top:1239;height:180;width:109;" fillcolor="#000000" filled="t" stroked="f" coordsize="109,180" o:gfxdata="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Pu7geugAAANsA&#10;AAAPAAAAAAAAAAEAIAAAACIAAABkcnMvZG93bnJldi54bWxQSwECFAAUAAAACACHTuJAMy8FnjsA&#10;AAA5AAAAEAAAAAAAAAABACAAAAAJAQAAZHJzL3NoYXBleG1sLnhtbFBLBQYAAAAABgAGAFsBAACz&#10;AwAAAAA=&#10;" path="m13,180l0,172,95,0,108,8,13,180xe">
                  <v:fill on="t" focussize="0,0"/>
                  <v:stroke on="f"/>
                  <v:imagedata o:title=""/>
                  <o:lock v:ext="edit" aspectratio="f"/>
                </v:shape>
                <v:shape id="任意多边形 61" o:spid="_x0000_s1026" o:spt="100" style="position:absolute;left:2386;top:1239;height:180;width:109;" fillcolor="#000000" filled="t" stroked="f" coordsize="109,180" o:gfxdata="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D3HYW/&#10;AAAA2wAAAA8AAAAAAAAAAQAgAAAAIgAAAGRycy9kb3ducmV2LnhtbFBLAQIUABQAAAAIAIdO4kAz&#10;LwWeOwAAADkAAAAQAAAAAAAAAAEAIAAAAA4BAABkcnMvc2hhcGV4bWwueG1sUEsFBgAAAAAGAAYA&#10;WwEAALgDAAAAAA==&#10;" path="m14,180l0,172,95,0,109,8,14,180xe">
                  <v:fill on="t" focussize="0,0"/>
                  <v:stroke on="f"/>
                  <v:imagedata o:title=""/>
                  <o:lock v:ext="edit" aspectratio="f"/>
                </v:shape>
                <v:shape id="任意多边形 62" o:spid="_x0000_s1026" o:spt="100" style="position:absolute;left:2481;top:1239;height:180;width:109;" fillcolor="#000000" filled="t" stroked="f" coordsize="109,180" o:gfxdata="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Alg/K/&#10;AAAA2wAAAA8AAAAAAAAAAQAgAAAAIgAAAGRycy9kb3ducmV2LnhtbFBLAQIUABQAAAAIAIdO4kAz&#10;LwWeOwAAADkAAAAQAAAAAAAAAAEAIAAAAA4BAABkcnMvc2hhcGV4bWwueG1sUEsFBgAAAAAGAAYA&#10;WwEAALgDAAAAAA==&#10;" path="m13,180l0,172,95,0,108,8,13,180xe">
                  <v:fill on="t" focussize="0,0"/>
                  <v:stroke on="f"/>
                  <v:imagedata o:title=""/>
                  <o:lock v:ext="edit" aspectratio="f"/>
                </v:shape>
                <v:shape id="任意多边形 63" o:spid="_x0000_s1026" o:spt="100" style="position:absolute;left:2577;top:1239;height:180;width:110;" fillcolor="#000000" filled="t" stroked="f" coordsize="110,180" o:gfxdata="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LBqOvQAA&#10;ANsAAAAPAAAAAAAAAAEAIAAAACIAAABkcnMvZG93bnJldi54bWxQSwECFAAUAAAACACHTuJAMy8F&#10;njsAAAA5AAAAEAAAAAAAAAABACAAAAAMAQAAZHJzL3NoYXBleG1sLnhtbFBLBQYAAAAABgAGAFsB&#10;AAC2AwAAAAA=&#10;" path="m13,180l0,172,96,0,109,8,13,180xe">
                  <v:fill on="t" focussize="0,0"/>
                  <v:stroke on="f"/>
                  <v:imagedata o:title=""/>
                  <o:lock v:ext="edit" aspectratio="f"/>
                </v:shape>
                <v:shape id="任意多边形 64" o:spid="_x0000_s1026" o:spt="100" style="position:absolute;left:2673;top:1239;height:180;width:109;" fillcolor="#000000" filled="t" stroked="f" coordsize="109,180" o:gfxdata="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IC+Hb4A&#10;AADbAAAADwAAAAAAAAABACAAAAAiAAAAZHJzL2Rvd25yZXYueG1sUEsBAhQAFAAAAAgAh07iQDMv&#10;BZ47AAAAOQAAABAAAAAAAAAAAQAgAAAADQEAAGRycy9zaGFwZXhtbC54bWxQSwUGAAAAAAYABgBb&#10;AQAAtwMAAAAA&#10;" path="m13,180l0,172,95,0,108,8,13,180xe">
                  <v:fill on="t" focussize="0,0"/>
                  <v:stroke on="f"/>
                  <v:imagedata o:title=""/>
                  <o:lock v:ext="edit" aspectratio="f"/>
                </v:shape>
                <v:shape id="任意多边形 65" o:spid="_x0000_s1026" o:spt="100" style="position:absolute;left:2769;top:1239;height:180;width:109;" fillcolor="#000000" filled="t" stroked="f" coordsize="109,180" o:gfxdata="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8wbhr4A&#10;AADbAAAADwAAAAAAAAABACAAAAAiAAAAZHJzL2Rvd25yZXYueG1sUEsBAhQAFAAAAAgAh07iQDMv&#10;BZ47AAAAOQAAABAAAAAAAAAAAQAgAAAADQEAAGRycy9zaGFwZXhtbC54bWxQSwUGAAAAAAYABgBb&#10;AQAAtwMAAAAA&#10;" path="m13,180l0,172,95,0,108,8,13,180xe">
                  <v:fill on="t" focussize="0,0"/>
                  <v:stroke on="f"/>
                  <v:imagedata o:title=""/>
                  <o:lock v:ext="edit" aspectratio="f"/>
                </v:shape>
                <v:shape id="任意多边形 66" o:spid="_x0000_s1026" o:spt="100" style="position:absolute;left:2864;top:1239;height:180;width:109;" fillcolor="#000000" filled="t" stroked="f" coordsize="109,180" o:gfxdata="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8ehfG/&#10;AAAA2wAAAA8AAAAAAAAAAQAgAAAAIgAAAGRycy9kb3ducmV2LnhtbFBLAQIUABQAAAAIAIdO4kAz&#10;LwWeOwAAADkAAAAQAAAAAAAAAAEAIAAAAA4BAABkcnMvc2hhcGV4bWwueG1sUEsFBgAAAAAGAAYA&#10;WwEAALgDAAAAAA==&#10;" path="m13,180l0,172,95,0,108,8,13,180xe">
                  <v:fill on="t" focussize="0,0"/>
                  <v:stroke on="f"/>
                  <v:imagedata o:title=""/>
                  <o:lock v:ext="edit" aspectratio="f"/>
                </v:shape>
                <v:shape id="任意多边形 67" o:spid="_x0000_s1026" o:spt="100" style="position:absolute;left:2960;top:1239;height:180;width:110;" fillcolor="#000000" filled="t" stroked="f" coordsize="110,180" o:gfxdata="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BccjbsAAADb&#10;AAAADwAAAAAAAAABACAAAAAiAAAAZHJzL2Rvd25yZXYueG1sUEsBAhQAFAAAAAgAh07iQDMvBZ47&#10;AAAAOQAAABAAAAAAAAAAAQAgAAAACgEAAGRycy9zaGFwZXhtbC54bWxQSwUGAAAAAAYABgBbAQAA&#10;tAMAAAAA&#10;" path="m13,180l0,172,96,0,109,8,13,180xe">
                  <v:fill on="t" focussize="0,0"/>
                  <v:stroke on="f"/>
                  <v:imagedata o:title=""/>
                  <o:lock v:ext="edit" aspectratio="f"/>
                </v:shape>
                <v:shape id="任意多边形 68" o:spid="_x0000_s1026" o:spt="100" style="position:absolute;left:3056;top:1239;height:180;width:109;" fillcolor="#000000" filled="t" stroked="f" coordsize="109,180" o:gfxdata="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xzbQYugAAANsA&#10;AAAPAAAAAAAAAAEAIAAAACIAAABkcnMvZG93bnJldi54bWxQSwECFAAUAAAACACHTuJAMy8FnjsA&#10;AAA5AAAAEAAAAAAAAAABACAAAAAJAQAAZHJzL3NoYXBleG1sLnhtbFBLBQYAAAAABgAGAFsBAACz&#10;AwAAAAA=&#10;" path="m13,180l0,172,95,0,108,8,13,180xe">
                  <v:fill on="t" focussize="0,0"/>
                  <v:stroke on="f"/>
                  <v:imagedata o:title=""/>
                  <o:lock v:ext="edit" aspectratio="f"/>
                </v:shape>
                <v:line id="直线 69" o:spid="_x0000_s1026" o:spt="20" style="position:absolute;left:2124;top:1232;height:0;width:1046;" filled="f" stroked="t" coordsize="21600,21600" o:gfxdata="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fM7M7sAAADb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shape id="任意多边形 70" o:spid="_x0000_s1026" o:spt="100" style="position:absolute;left:1049;top:1239;height:180;width:109;" fillcolor="#000000" filled="t" stroked="f" coordsize="109,180" o:gfxdata="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puyDm5AAAA2wAA&#10;AA8AAAAAAAAAAQAgAAAAIgAAAGRycy9kb3ducmV2LnhtbFBLAQIUABQAAAAIAIdO4kAzLwWeOwAA&#10;ADkAAAAQAAAAAAAAAAEAIAAAAAgBAABkcnMvc2hhcGV4bWwueG1sUEsFBgAAAAAGAAYAWwEAALID&#10;AAAAAA==&#10;" path="m13,180l0,172,95,0,108,8,13,180xe">
                  <v:fill on="t" focussize="0,0"/>
                  <v:stroke on="f"/>
                  <v:imagedata o:title=""/>
                  <o:lock v:ext="edit" aspectratio="f"/>
                </v:shape>
                <v:shape id="任意多边形 71" o:spid="_x0000_s1026" o:spt="100" style="position:absolute;left:1144;top:1239;height:180;width:110;" fillcolor="#000000" filled="t" stroked="f" coordsize="110,180" o:gfxdata="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1nUUW8AAAA&#10;2wAAAA8AAAAAAAAAAQAgAAAAIgAAAGRycy9kb3ducmV2LnhtbFBLAQIUABQAAAAIAIdO4kAzLwWe&#10;OwAAADkAAAAQAAAAAAAAAAEAIAAAAAsBAABkcnMvc2hhcGV4bWwueG1sUEsFBgAAAAAGAAYAWwEA&#10;ALUDAAAAAA==&#10;" path="m13,180l0,172,96,0,109,8,13,180xe">
                  <v:fill on="t" focussize="0,0"/>
                  <v:stroke on="f"/>
                  <v:imagedata o:title=""/>
                  <o:lock v:ext="edit" aspectratio="f"/>
                </v:shape>
                <v:shape id="任意多边形 72" o:spid="_x0000_s1026" o:spt="100" style="position:absolute;left:1241;top:1239;height:180;width:109;" fillcolor="#000000" filled="t" stroked="f" coordsize="109,180" o:gfxdata="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Xw89W/&#10;AAAA2wAAAA8AAAAAAAAAAQAgAAAAIgAAAGRycy9kb3ducmV2LnhtbFBLAQIUABQAAAAIAIdO4kAz&#10;LwWeOwAAADkAAAAQAAAAAAAAAAEAIAAAAA4BAABkcnMvc2hhcGV4bWwueG1sUEsFBgAAAAAGAAYA&#10;WwEAALgDAAAAAA==&#10;" path="m14,180l0,172,95,0,109,8,14,180xe">
                  <v:fill on="t" focussize="0,0"/>
                  <v:stroke on="f"/>
                  <v:imagedata o:title=""/>
                  <o:lock v:ext="edit" aspectratio="f"/>
                </v:shape>
                <v:shape id="任意多边形 73" o:spid="_x0000_s1026" o:spt="100" style="position:absolute;left:1336;top:1239;height:180;width:109;" fillcolor="#000000" filled="t" stroked="f" coordsize="109,180" o:gfxdata="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q8Vk6/&#10;AAAA2wAAAA8AAAAAAAAAAQAgAAAAIgAAAGRycy9kb3ducmV2LnhtbFBLAQIUABQAAAAIAIdO4kAz&#10;LwWeOwAAADkAAAAQAAAAAAAAAAEAIAAAAA4BAABkcnMvc2hhcGV4bWwueG1sUEsFBgAAAAAGAAYA&#10;WwEAALgDAAAAAA==&#10;" path="m13,180l0,172,95,0,108,8,13,180xe">
                  <v:fill on="t" focussize="0,0"/>
                  <v:stroke on="f"/>
                  <v:imagedata o:title=""/>
                  <o:lock v:ext="edit" aspectratio="f"/>
                </v:shape>
                <v:shape id="任意多边形 74" o:spid="_x0000_s1026" o:spt="100" style="position:absolute;left:1432;top:1239;height:180;width:109;" fillcolor="#000000" filled="t" stroked="f" coordsize="109,180" o:gfxdata="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VVzjq/&#10;AAAA2wAAAA8AAAAAAAAAAQAgAAAAIgAAAGRycy9kb3ducmV2LnhtbFBLAQIUABQAAAAIAIdO4kAz&#10;LwWeOwAAADkAAAAQAAAAAAAAAAEAIAAAAA4BAABkcnMvc2hhcGV4bWwueG1sUEsFBgAAAAAGAAYA&#10;WwEAALgDAAAAAA==&#10;" path="m14,180l0,172,95,0,109,8,14,180xe">
                  <v:fill on="t" focussize="0,0"/>
                  <v:stroke on="f"/>
                  <v:imagedata o:title=""/>
                  <o:lock v:ext="edit" aspectratio="f"/>
                </v:shape>
                <v:shape id="任意多边形 75" o:spid="_x0000_s1026" o:spt="100" style="position:absolute;left:1527;top:1239;height:180;width:110;" fillcolor="#000000" filled="t" stroked="f" coordsize="110,180" o:gfxdata="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lxXRrsAAADb&#10;AAAADwAAAAAAAAABACAAAAAiAAAAZHJzL2Rvd25yZXYueG1sUEsBAhQAFAAAAAgAh07iQDMvBZ47&#10;AAAAOQAAABAAAAAAAAAAAQAgAAAACgEAAGRycy9zaGFwZXhtbC54bWxQSwUGAAAAAAYABgBbAQAA&#10;tAMAAAAA&#10;" path="m13,180l0,172,96,0,109,8,13,180xe">
                  <v:fill on="t" focussize="0,0"/>
                  <v:stroke on="f"/>
                  <v:imagedata o:title=""/>
                  <o:lock v:ext="edit" aspectratio="f"/>
                </v:shape>
                <v:shape id="任意多边形 76" o:spid="_x0000_s1026" o:spt="100" style="position:absolute;left:1624;top:1239;height:180;width:109;" fillcolor="#000000" filled="t" stroked="f" coordsize="109,180" o:gfxdata="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sv11r4A&#10;AADbAAAADwAAAAAAAAABACAAAAAiAAAAZHJzL2Rvd25yZXYueG1sUEsBAhQAFAAAAAgAh07iQDMv&#10;BZ47AAAAOQAAABAAAAAAAAAAAQAgAAAADQEAAGRycy9zaGFwZXhtbC54bWxQSwUGAAAAAAYABgBb&#10;AQAAtwMAAAAA&#10;" path="m13,180l0,172,95,0,108,8,13,180xe">
                  <v:fill on="t" focussize="0,0"/>
                  <v:stroke on="f"/>
                  <v:imagedata o:title=""/>
                  <o:lock v:ext="edit" aspectratio="f"/>
                </v:shape>
                <v:shape id="任意多边形 77" o:spid="_x0000_s1026" o:spt="100" style="position:absolute;left:1719;top:1239;height:180;width:109;" fillcolor="#000000" filled="t" stroked="f" coordsize="109,180" o:gfxdata="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1h1BN&#10;wAAAANsAAAAPAAAAAAAAAAEAIAAAACIAAABkcnMvZG93bnJldi54bWxQSwECFAAUAAAACACHTuJA&#10;My8FnjsAAAA5AAAAEAAAAAAAAAABACAAAAAPAQAAZHJzL3NoYXBleG1sLnhtbFBLBQYAAAAABgAG&#10;AFsBAAC5AwAAAAA=&#10;" path="m13,180l0,172,95,0,108,8,13,180xe">
                  <v:fill on="t" focussize="0,0"/>
                  <v:stroke on="f"/>
                  <v:imagedata o:title=""/>
                  <o:lock v:ext="edit" aspectratio="f"/>
                </v:shape>
                <v:shape id="任意多边形 78" o:spid="_x0000_s1026" o:spt="100" style="position:absolute;left:1815;top:1239;height:180;width:109;" fillcolor="#000000" filled="t" stroked="f" coordsize="109,180" o:gfxdata="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QYxD+5AAAA2wAA&#10;AA8AAAAAAAAAAQAgAAAAIgAAAGRycy9kb3ducmV2LnhtbFBLAQIUABQAAAAIAIdO4kAzLwWeOwAA&#10;ADkAAAAQAAAAAAAAAAEAIAAAAAgBAABkcnMvc2hhcGV4bWwueG1sUEsFBgAAAAAGAAYAWwEAALID&#10;AAAAAA==&#10;" path="m13,180l0,172,95,0,108,8,13,180xe">
                  <v:fill on="t" focussize="0,0"/>
                  <v:stroke on="f"/>
                  <v:imagedata o:title=""/>
                  <o:lock v:ext="edit" aspectratio="f"/>
                </v:shape>
                <v:shape id="任意多边形 79" o:spid="_x0000_s1026" o:spt="100" style="position:absolute;left:1910;top:1239;height:180;width:110;" fillcolor="#000000" filled="t" stroked="f" coordsize="110,180" o:gfxdata="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MRXUO8AAAA&#10;2wAAAA8AAAAAAAAAAQAgAAAAIgAAAGRycy9kb3ducmV2LnhtbFBLAQIUABQAAAAIAIdO4kAzLwWe&#10;OwAAADkAAAAQAAAAAAAAAAEAIAAAAAsBAABkcnMvc2hhcGV4bWwueG1sUEsFBgAAAAAGAAYAWwEA&#10;ALUDAAAAAA==&#10;" path="m13,180l0,172,96,0,109,8,13,180xe">
                  <v:fill on="t" focussize="0,0"/>
                  <v:stroke on="f"/>
                  <v:imagedata o:title=""/>
                  <o:lock v:ext="edit" aspectratio="f"/>
                </v:shape>
                <v:shape id="任意多边形 80" o:spid="_x0000_s1026" o:spt="100" style="position:absolute;left:2007;top:1239;height:180;width:109;" fillcolor="#000000" filled="t" stroked="f" coordsize="109,180" o:gfxdata="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/t17kugAAANsA&#10;AAAPAAAAAAAAAAEAIAAAACIAAABkcnMvZG93bnJldi54bWxQSwECFAAUAAAACACHTuJAMy8FnjsA&#10;AAA5AAAAEAAAAAAAAAABACAAAAAJAQAAZHJzL3NoYXBleG1sLnhtbFBLBQYAAAAABgAGAFsBAACz&#10;AwAAAAA=&#10;" path="m13,180l0,172,95,0,108,8,13,180xe">
                  <v:fill on="t" focussize="0,0"/>
                  <v:stroke on="f"/>
                  <v:imagedata o:title=""/>
                  <o:lock v:ext="edit" aspectratio="f"/>
                </v:shape>
                <v:line id="直线 81" o:spid="_x0000_s1026" o:spt="20" style="position:absolute;left:1074;top:1232;height:0;width:1046;" filled="f" stroked="t" coordsize="21600,21600" o:gfxdata="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OJ0c+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shape id="任意多边形 82" o:spid="_x0000_s1026" o:spt="100" style="position:absolute;left:3148;top:1239;height:179;width:97;" fillcolor="#000000" filled="t" stroked="f" coordsize="97,179" o:gfxdata="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l/cMC8AAAA&#10;2wAAAA8AAAAAAAAAAQAgAAAAIgAAAGRycy9kb3ducmV2LnhtbFBLAQIUABQAAAAIAIdO4kAzLwWe&#10;OwAAADkAAAAQAAAAAAAAAAEAIAAAAAsBAABkcnMvc2hhcGV4bWwueG1sUEsFBgAAAAAGAAYAWwEA&#10;ALUDAAAAAA==&#10;" path="m13,178l0,172,83,0,96,6,13,178xe">
                  <v:fill on="t" focussize="0,0"/>
                  <v:stroke on="f"/>
                  <v:imagedata o:title=""/>
                  <o:lock v:ext="edit" aspectratio="f"/>
                </v:shape>
                <v:shape id="任意多边形 83" o:spid="_x0000_s1026" o:spt="100" style="position:absolute;left:3232;top:1239;height:179;width:98;" fillcolor="#000000" filled="t" stroked="f" coordsize="98,179" o:gfxdata="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1ydwFvQAA&#10;ANsAAAAPAAAAAAAAAAEAIAAAACIAAABkcnMvZG93bnJldi54bWxQSwECFAAUAAAACACHTuJAMy8F&#10;njsAAAA5AAAAEAAAAAAAAAABACAAAAAMAQAAZHJzL3NoYXBleG1sLnhtbFBLBQYAAAAABgAGAFsB&#10;AAC2AwAAAAA=&#10;" path="m14,178l0,172,84,0,98,6,14,178xe">
                  <v:fill on="t" focussize="0,0"/>
                  <v:stroke on="f"/>
                  <v:imagedata o:title=""/>
                  <o:lock v:ext="edit" aspectratio="f"/>
                </v:shape>
                <v:shape id="任意多边形 84" o:spid="_x0000_s1026" o:spt="100" style="position:absolute;left:3317;top:1239;height:179;width:97;" fillcolor="#000000" filled="t" stroked="f" coordsize="97,179" o:gfxdata="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2k0vvQAA&#10;ANsAAAAPAAAAAAAAAAEAIAAAACIAAABkcnMvZG93bnJldi54bWxQSwECFAAUAAAACACHTuJAMy8F&#10;njsAAAA5AAAAEAAAAAAAAAABACAAAAAMAQAAZHJzL3NoYXBleG1sLnhtbFBLBQYAAAAABgAGAFsB&#10;AAC2AwAAAAA=&#10;" path="m14,178l0,172,83,0,97,6,14,178xe">
                  <v:fill on="t" focussize="0,0"/>
                  <v:stroke on="f"/>
                  <v:imagedata o:title=""/>
                  <o:lock v:ext="edit" aspectratio="f"/>
                </v:shape>
                <v:shape id="任意多边形 85" o:spid="_x0000_s1026" o:spt="100" style="position:absolute;left:3400;top:1239;height:179;width:97;" fillcolor="#000000" filled="t" stroked="f" coordsize="97,179" o:gfxdata="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aW6LS8AAAA&#10;2wAAAA8AAAAAAAAAAQAgAAAAIgAAAGRycy9kb3ducmV2LnhtbFBLAQIUABQAAAAIAIdO4kAzLwWe&#10;OwAAADkAAAAQAAAAAAAAAAEAIAAAAAsBAABkcnMvc2hhcGV4bWwueG1sUEsFBgAAAAAGAAYAWwEA&#10;ALUDAAAAAA==&#10;" path="m13,178l0,172,83,0,96,6,13,178xe">
                  <v:fill on="t" focussize="0,0"/>
                  <v:stroke on="f"/>
                  <v:imagedata o:title=""/>
                  <o:lock v:ext="edit" aspectratio="f"/>
                </v:shape>
                <v:shape id="任意多边形 86" o:spid="_x0000_s1026" o:spt="100" style="position:absolute;left:3484;top:1239;height:179;width:97;" fillcolor="#000000" filled="t" stroked="f" coordsize="97,179" o:gfxdata="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kR2w74A&#10;AADbAAAADwAAAAAAAAABACAAAAAiAAAAZHJzL2Rvd25yZXYueG1sUEsBAhQAFAAAAAgAh07iQDMv&#10;BZ47AAAAOQAAABAAAAAAAAAAAQAgAAAADQEAAGRycy9zaGFwZXhtbC54bWxQSwUGAAAAAAYABgBb&#10;AQAAtwMAAAAA&#10;" path="m13,178l0,172,83,0,96,6,13,178xe">
                  <v:fill on="t" focussize="0,0"/>
                  <v:stroke on="f"/>
                  <v:imagedata o:title=""/>
                  <o:lock v:ext="edit" aspectratio="f"/>
                </v:shape>
                <v:shape id="任意多边形 87" o:spid="_x0000_s1026" o:spt="100" style="position:absolute;left:3568;top:1239;height:179;width:98;" fillcolor="#000000" filled="t" stroked="f" coordsize="98,179" o:gfxdata="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8toGvQAA&#10;ANsAAAAPAAAAAAAAAAEAIAAAACIAAABkcnMvZG93bnJldi54bWxQSwECFAAUAAAACACHTuJAMy8F&#10;njsAAAA5AAAAEAAAAAAAAAABACAAAAAMAQAAZHJzL3NoYXBleG1sLnhtbFBLBQYAAAAABgAGAFsB&#10;AAC2AwAAAAA=&#10;" path="m14,178l0,172,84,0,98,6,14,178xe">
                  <v:fill on="t" focussize="0,0"/>
                  <v:stroke on="f"/>
                  <v:imagedata o:title=""/>
                  <o:lock v:ext="edit" aspectratio="f"/>
                </v:shape>
                <v:shape id="任意多边形 88" o:spid="_x0000_s1026" o:spt="100" style="position:absolute;left:3652;top:1239;height:179;width:97;" fillcolor="#000000" filled="t" stroked="f" coordsize="97,179" o:gfxdata="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JdHKrsAAADb&#10;AAAADwAAAAAAAAABACAAAAAiAAAAZHJzL2Rvd25yZXYueG1sUEsBAhQAFAAAAAgAh07iQDMvBZ47&#10;AAAAOQAAABAAAAAAAAAAAQAgAAAACgEAAGRycy9zaGFwZXhtbC54bWxQSwUGAAAAAAYABgBbAQAA&#10;tAMAAAAA&#10;" path="m13,178l0,172,83,0,96,6,13,178xe">
                  <v:fill on="t" focussize="0,0"/>
                  <v:stroke on="f"/>
                  <v:imagedata o:title=""/>
                  <o:lock v:ext="edit" aspectratio="f"/>
                </v:shape>
                <v:shape id="任意多边形 89" o:spid="_x0000_s1026" o:spt="100" style="position:absolute;left:3736;top:1239;height:179;width:97;" fillcolor="#000000" filled="t" stroked="f" coordsize="97,179" o:gfxdata="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9visb4A&#10;AADbAAAADwAAAAAAAAABACAAAAAiAAAAZHJzL2Rvd25yZXYueG1sUEsBAhQAFAAAAAgAh07iQDMv&#10;BZ47AAAAOQAAABAAAAAAAAAAAQAgAAAADQEAAGRycy9zaGFwZXhtbC54bWxQSwUGAAAAAAYABgBb&#10;AQAAtwMAAAAA&#10;" path="m13,178l0,172,83,0,96,6,13,178xe">
                  <v:fill on="t" focussize="0,0"/>
                  <v:stroke on="f"/>
                  <v:imagedata o:title=""/>
                  <o:lock v:ext="edit" aspectratio="f"/>
                </v:shape>
                <v:shape id="任意多边形 90" o:spid="_x0000_s1026" o:spt="100" style="position:absolute;left:3820;top:1239;height:179;width:97;" fillcolor="#000000" filled="t" stroked="f" coordsize="97,179" o:gfxdata="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HrlbW/&#10;AAAA3AAAAA8AAAAAAAAAAQAgAAAAIgAAAGRycy9kb3ducmV2LnhtbFBLAQIUABQAAAAIAIdO4kAz&#10;LwWeOwAAADkAAAAQAAAAAAAAAAEAIAAAAA4BAABkcnMvc2hhcGV4bWwueG1sUEsFBgAAAAAGAAYA&#10;WwEAALgDAAAAAA==&#10;" path="m13,178l0,172,83,0,96,6,13,178xe">
                  <v:fill on="t" focussize="0,0"/>
                  <v:stroke on="f"/>
                  <v:imagedata o:title=""/>
                  <o:lock v:ext="edit" aspectratio="f"/>
                </v:shape>
                <v:shape id="任意多边形 91" o:spid="_x0000_s1026" o:spt="100" style="position:absolute;left:3904;top:1239;height:179;width:98;" fillcolor="#000000" filled="t" stroked="f" coordsize="98,179" o:gfxdata="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+fN9augAAANwA&#10;AAAPAAAAAAAAAAEAIAAAACIAAABkcnMvZG93bnJldi54bWxQSwECFAAUAAAACACHTuJAMy8FnjsA&#10;AAA5AAAAEAAAAAAAAAABACAAAAAJAQAAZHJzL3NoYXBleG1sLnhtbFBLBQYAAAAABgAGAFsBAACz&#10;AwAAAAA=&#10;" path="m14,178l0,172,84,0,98,6,14,178xe">
                  <v:fill on="t" focussize="0,0"/>
                  <v:stroke on="f"/>
                  <v:imagedata o:title=""/>
                  <o:lock v:ext="edit" aspectratio="f"/>
                </v:shape>
                <v:shape id="任意多边形 92" o:spid="_x0000_s1026" o:spt="100" style="position:absolute;left:3988;top:1239;height:179;width:97;" fillcolor="#000000" filled="t" stroked="f" coordsize="97,179" o:gfxdata="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51rlm8AAAA&#10;3AAAAA8AAAAAAAAAAQAgAAAAIgAAAGRycy9kb3ducmV2LnhtbFBLAQIUABQAAAAIAIdO4kAzLwWe&#10;OwAAADkAAAAQAAAAAAAAAAEAIAAAAAsBAABkcnMvc2hhcGV4bWwueG1sUEsFBgAAAAAGAAYAWwEA&#10;ALUDAAAAAA==&#10;" path="m13,178l0,172,83,0,96,6,13,178xe">
                  <v:fill on="t" focussize="0,0"/>
                  <v:stroke on="f"/>
                  <v:imagedata o:title=""/>
                  <o:lock v:ext="edit" aspectratio="f"/>
                </v:shape>
                <v:line id="直线 93" o:spid="_x0000_s1026" o:spt="20" style="position:absolute;left:3171;top:1232;height:0;width:918;" filled="f" stroked="t" coordsize="21600,21600" o:gfxdata="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y3Cub4A&#10;AADc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shape id="任意多边形 94" o:spid="_x0000_s1026" o:spt="100" style="position:absolute;left:2044;top:643;height:146;width:257;" fillcolor="#000000" filled="t" stroked="f" coordsize="257,146" o:gfxdata="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JpMRr4A&#10;AADcAAAADwAAAAAAAAABACAAAAAiAAAAZHJzL2Rvd25yZXYueG1sUEsBAhQAFAAAAAgAh07iQDMv&#10;BZ47AAAAOQAAABAAAAAAAAAAAQAgAAAADQEAAGRycy9zaGFwZXhtbC54bWxQSwUGAAAAAAYABgBb&#10;AQAAtwMAAAAA&#10;" path="m247,145l0,17,9,0,256,128,247,145xe">
                  <v:fill on="t" focussize="0,0"/>
                  <v:stroke on="f"/>
                  <v:imagedata o:title=""/>
                  <o:lock v:ext="edit" aspectratio="f"/>
                </v:shape>
                <v:shape id="文本框 95" o:spid="_x0000_s1026" o:spt="202" type="#_x0000_t202" style="position:absolute;left:2140;top:776;height:209;width:649;" filled="f" stroked="f" coordsize="21600,21600" o:gfxdata="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f39fq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09" w:lineRule="exact"/>
                          <w:ind w:left="0" w:right="0" w:firstLine="0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长木板</w:t>
                        </w:r>
                      </w:p>
                    </w:txbxContent>
                  </v:textbox>
                </v:shape>
                <v:shape id="文本框 96" o:spid="_x0000_s1026" o:spt="202" type="#_x0000_t202" style="position:absolute;left:3151;top:398;height:817;width:264;" filled="f" stroked="f" coordsize="21600,21600" o:gfxdata="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cla42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13" w:line="324" w:lineRule="auto"/>
                          <w:ind w:left="26" w:right="55" w:firstLine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木块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pacing w:before="0" w:line="217" w:lineRule="exact"/>
        <w:ind w:left="1431" w:right="0" w:firstLine="0"/>
        <w:jc w:val="center"/>
        <w:rPr>
          <w:rFonts w:ascii="Times New Roman" w:eastAsia="Times New Roman"/>
          <w:sz w:val="18"/>
        </w:rPr>
      </w:pPr>
      <w:r>
        <w:rPr>
          <w:sz w:val="18"/>
        </w:rPr>
        <w:t xml:space="preserve">图 </w:t>
      </w:r>
      <w:r>
        <w:rPr>
          <w:rFonts w:ascii="Times New Roman" w:eastAsia="Times New Roman"/>
          <w:sz w:val="18"/>
        </w:rPr>
        <w:t>30</w:t>
      </w:r>
    </w:p>
    <w:p>
      <w:pPr>
        <w:spacing w:before="0" w:line="217" w:lineRule="exact"/>
        <w:ind w:left="1431" w:right="0" w:firstLine="0"/>
        <w:jc w:val="center"/>
        <w:rPr>
          <w:rFonts w:ascii="Times New Roman" w:eastAsia="Times New Roman"/>
          <w:sz w:val="18"/>
        </w:rPr>
      </w:pPr>
    </w:p>
    <w:p>
      <w:pPr>
        <w:spacing w:before="0" w:line="217" w:lineRule="exact"/>
        <w:ind w:right="0"/>
        <w:jc w:val="both"/>
        <w:rPr>
          <w:rFonts w:ascii="Times New Roman" w:eastAsia="Times New Roman"/>
          <w:sz w:val="18"/>
        </w:rPr>
      </w:pPr>
    </w:p>
    <w:p>
      <w:pPr>
        <w:spacing w:before="0" w:line="217" w:lineRule="exact"/>
        <w:ind w:right="0"/>
        <w:jc w:val="both"/>
        <w:rPr>
          <w:rFonts w:ascii="Times New Roman" w:eastAsia="Times New Roman"/>
          <w:sz w:val="18"/>
        </w:rPr>
      </w:pPr>
    </w:p>
    <w:p>
      <w:pPr>
        <w:spacing w:before="0" w:line="217" w:lineRule="exact"/>
        <w:ind w:right="0"/>
        <w:jc w:val="both"/>
        <w:rPr>
          <w:rFonts w:ascii="Times New Roman" w:eastAsia="Times New Roman"/>
          <w:sz w:val="18"/>
        </w:rPr>
      </w:pPr>
    </w:p>
    <w:p>
      <w:pPr>
        <w:spacing w:before="0" w:line="217" w:lineRule="exact"/>
        <w:ind w:right="0"/>
        <w:jc w:val="both"/>
        <w:rPr>
          <w:rFonts w:ascii="Times New Roman" w:eastAsia="Times New Roman"/>
          <w:sz w:val="18"/>
        </w:rPr>
      </w:pPr>
    </w:p>
    <w:p>
      <w:pPr>
        <w:spacing w:before="0" w:line="217" w:lineRule="exact"/>
        <w:ind w:right="0"/>
        <w:jc w:val="both"/>
        <w:rPr>
          <w:rFonts w:ascii="Times New Roman" w:eastAsia="Times New Roman"/>
          <w:sz w:val="18"/>
        </w:rPr>
      </w:pPr>
    </w:p>
    <w:p>
      <w:pPr>
        <w:spacing w:before="0" w:line="217" w:lineRule="exact"/>
        <w:ind w:right="0"/>
        <w:jc w:val="both"/>
        <w:rPr>
          <w:rFonts w:ascii="Times New Roman" w:eastAsia="Times New Roman"/>
          <w:sz w:val="18"/>
        </w:rPr>
      </w:pPr>
    </w:p>
    <w:p>
      <w:pPr>
        <w:spacing w:before="0" w:line="217" w:lineRule="exact"/>
        <w:ind w:right="0"/>
        <w:jc w:val="both"/>
        <w:rPr>
          <w:rFonts w:ascii="Times New Roman" w:eastAsia="Times New Roman"/>
          <w:sz w:val="18"/>
        </w:rPr>
      </w:pPr>
    </w:p>
    <w:p>
      <w:pPr>
        <w:spacing w:before="0" w:line="217" w:lineRule="exact"/>
        <w:ind w:right="0"/>
        <w:jc w:val="both"/>
        <w:rPr>
          <w:rFonts w:ascii="Times New Roman" w:eastAsia="Times New Roman"/>
          <w:sz w:val="18"/>
        </w:rPr>
      </w:pPr>
    </w:p>
    <w:p>
      <w:pPr>
        <w:spacing w:before="0" w:line="217" w:lineRule="exact"/>
        <w:ind w:right="0"/>
        <w:jc w:val="both"/>
        <w:rPr>
          <w:rFonts w:ascii="Times New Roman" w:eastAsia="Times New Roman"/>
          <w:sz w:val="18"/>
        </w:rPr>
      </w:pPr>
    </w:p>
    <w:p>
      <w:pPr>
        <w:spacing w:before="0" w:line="217" w:lineRule="exact"/>
        <w:ind w:right="0"/>
        <w:jc w:val="both"/>
        <w:rPr>
          <w:rFonts w:ascii="Times New Roman" w:eastAsia="Times New Roman"/>
          <w:sz w:val="18"/>
        </w:rPr>
      </w:pPr>
    </w:p>
    <w:p>
      <w:pPr>
        <w:spacing w:before="0" w:line="217" w:lineRule="exact"/>
        <w:ind w:right="0"/>
        <w:jc w:val="both"/>
        <w:rPr>
          <w:rFonts w:ascii="Times New Roman" w:eastAsia="Times New Roman"/>
          <w:sz w:val="18"/>
        </w:rPr>
      </w:pPr>
    </w:p>
    <w:p>
      <w:pPr>
        <w:spacing w:before="0" w:line="217" w:lineRule="exact"/>
        <w:ind w:right="0"/>
        <w:jc w:val="both"/>
        <w:rPr>
          <w:rFonts w:ascii="Times New Roman" w:eastAsia="Times New Roman"/>
          <w:sz w:val="18"/>
        </w:rPr>
      </w:pPr>
    </w:p>
    <w:p>
      <w:pPr>
        <w:spacing w:before="0" w:line="217" w:lineRule="exact"/>
        <w:ind w:right="0"/>
        <w:jc w:val="both"/>
        <w:rPr>
          <w:rFonts w:ascii="Times New Roman" w:eastAsia="Times New Roman"/>
          <w:sz w:val="18"/>
        </w:rPr>
      </w:pPr>
    </w:p>
    <w:p>
      <w:pPr>
        <w:spacing w:before="0" w:line="217" w:lineRule="exact"/>
        <w:ind w:right="0"/>
        <w:jc w:val="both"/>
        <w:rPr>
          <w:rFonts w:ascii="Times New Roman" w:eastAsia="Times New Roman"/>
          <w:sz w:val="18"/>
        </w:rPr>
      </w:pPr>
    </w:p>
    <w:p>
      <w:pPr>
        <w:spacing w:before="0" w:line="217" w:lineRule="exact"/>
        <w:ind w:right="0"/>
        <w:jc w:val="both"/>
        <w:rPr>
          <w:rFonts w:ascii="Times New Roman" w:eastAsia="Times New Roman"/>
          <w:sz w:val="18"/>
        </w:rPr>
      </w:pPr>
    </w:p>
    <w:p>
      <w:pPr>
        <w:spacing w:before="0" w:line="217" w:lineRule="exact"/>
        <w:ind w:right="0"/>
        <w:jc w:val="both"/>
        <w:rPr>
          <w:rFonts w:ascii="Times New Roman" w:eastAsia="Times New Roman"/>
          <w:sz w:val="18"/>
        </w:rPr>
      </w:pPr>
    </w:p>
    <w:p>
      <w:pPr>
        <w:spacing w:before="0" w:line="217" w:lineRule="exact"/>
        <w:ind w:right="0"/>
        <w:jc w:val="both"/>
        <w:rPr>
          <w:rFonts w:ascii="Times New Roman" w:eastAsia="Times New Roman"/>
          <w:sz w:val="18"/>
        </w:rPr>
      </w:pPr>
    </w:p>
    <w:p>
      <w:pPr>
        <w:spacing w:before="0" w:line="217" w:lineRule="exact"/>
        <w:ind w:right="0"/>
        <w:jc w:val="both"/>
        <w:rPr>
          <w:rFonts w:ascii="Times New Roman" w:eastAsia="Times New Roman"/>
          <w:sz w:val="18"/>
        </w:rPr>
      </w:pPr>
    </w:p>
    <w:p>
      <w:pPr>
        <w:spacing w:before="0" w:line="217" w:lineRule="exact"/>
        <w:ind w:right="0"/>
        <w:jc w:val="both"/>
        <w:rPr>
          <w:rFonts w:ascii="Times New Roman" w:eastAsia="Times New Roman"/>
          <w:sz w:val="18"/>
        </w:rPr>
      </w:pPr>
    </w:p>
    <w:p>
      <w:pPr>
        <w:spacing w:before="0" w:line="217" w:lineRule="exact"/>
        <w:ind w:right="0"/>
        <w:jc w:val="both"/>
        <w:rPr>
          <w:rFonts w:ascii="Times New Roman" w:eastAsia="Times New Roman"/>
          <w:sz w:val="18"/>
        </w:rPr>
      </w:pPr>
    </w:p>
    <w:p>
      <w:pPr>
        <w:spacing w:before="0" w:line="217" w:lineRule="exact"/>
        <w:ind w:right="0"/>
        <w:jc w:val="both"/>
        <w:rPr>
          <w:rFonts w:ascii="Times New Roman" w:eastAsia="Times New Roman"/>
          <w:sz w:val="18"/>
        </w:rPr>
      </w:pPr>
    </w:p>
    <w:p>
      <w:pPr>
        <w:spacing w:before="0" w:line="217" w:lineRule="exact"/>
        <w:ind w:right="0"/>
        <w:jc w:val="both"/>
        <w:rPr>
          <w:rFonts w:ascii="Times New Roman" w:eastAsia="Times New Roman"/>
          <w:sz w:val="18"/>
        </w:rPr>
      </w:pPr>
    </w:p>
    <w:p>
      <w:pPr>
        <w:spacing w:before="0" w:line="217" w:lineRule="exact"/>
        <w:ind w:right="0"/>
        <w:jc w:val="both"/>
        <w:rPr>
          <w:rFonts w:ascii="Times New Roman" w:eastAsia="Times New Roman"/>
          <w:sz w:val="18"/>
        </w:rPr>
      </w:pPr>
    </w:p>
    <w:p>
      <w:pPr>
        <w:spacing w:before="0" w:line="217" w:lineRule="exact"/>
        <w:ind w:right="0"/>
        <w:jc w:val="both"/>
        <w:rPr>
          <w:rFonts w:ascii="Times New Roman" w:eastAsia="Times New Roman"/>
          <w:sz w:val="18"/>
        </w:rPr>
      </w:pPr>
    </w:p>
    <w:p>
      <w:pPr>
        <w:spacing w:before="0" w:line="217" w:lineRule="exact"/>
        <w:ind w:right="0"/>
        <w:jc w:val="both"/>
        <w:rPr>
          <w:rFonts w:ascii="Times New Roman" w:eastAsia="Times New Roman"/>
          <w:sz w:val="18"/>
        </w:rPr>
      </w:pPr>
    </w:p>
    <w:p>
      <w:pPr>
        <w:spacing w:before="0" w:line="217" w:lineRule="exact"/>
        <w:ind w:right="0"/>
        <w:jc w:val="both"/>
        <w:rPr>
          <w:rFonts w:ascii="Times New Roman" w:eastAsia="Times New Roman"/>
          <w:sz w:val="18"/>
        </w:rPr>
      </w:pPr>
    </w:p>
    <w:p>
      <w:pPr>
        <w:spacing w:before="0" w:line="217" w:lineRule="exact"/>
        <w:ind w:right="0"/>
        <w:jc w:val="both"/>
        <w:rPr>
          <w:rFonts w:ascii="Times New Roman" w:eastAsia="Times New Roman"/>
          <w:sz w:val="18"/>
        </w:rPr>
      </w:pPr>
    </w:p>
    <w:p>
      <w:pPr>
        <w:spacing w:before="0" w:line="217" w:lineRule="exact"/>
        <w:ind w:right="0"/>
        <w:jc w:val="both"/>
        <w:rPr>
          <w:rFonts w:ascii="Times New Roman" w:eastAsia="Times New Roman"/>
          <w:sz w:val="18"/>
        </w:rPr>
      </w:pPr>
    </w:p>
    <w:p>
      <w:pPr>
        <w:spacing w:before="0" w:line="217" w:lineRule="exact"/>
        <w:ind w:right="0"/>
        <w:jc w:val="both"/>
        <w:rPr>
          <w:rFonts w:ascii="Times New Roman" w:eastAsia="Times New Roman"/>
          <w:sz w:val="18"/>
        </w:rPr>
      </w:pPr>
    </w:p>
    <w:p>
      <w:pPr>
        <w:spacing w:before="0" w:line="217" w:lineRule="exact"/>
        <w:ind w:right="0"/>
        <w:jc w:val="both"/>
        <w:rPr>
          <w:rFonts w:ascii="Times New Roman" w:eastAsia="Times New Roman"/>
          <w:sz w:val="18"/>
        </w:rPr>
      </w:pPr>
    </w:p>
    <w:p>
      <w:pPr>
        <w:spacing w:before="0" w:line="217" w:lineRule="exact"/>
        <w:ind w:right="0"/>
        <w:jc w:val="both"/>
        <w:rPr>
          <w:rFonts w:ascii="Times New Roman" w:eastAsia="Times New Roman"/>
          <w:sz w:val="18"/>
        </w:rPr>
      </w:pPr>
    </w:p>
    <w:p>
      <w:pPr>
        <w:spacing w:before="0" w:line="217" w:lineRule="exact"/>
        <w:ind w:right="0"/>
        <w:jc w:val="both"/>
        <w:rPr>
          <w:rFonts w:ascii="Times New Roman" w:eastAsia="Times New Roman"/>
          <w:sz w:val="18"/>
        </w:rPr>
      </w:pPr>
    </w:p>
    <w:p>
      <w:pPr>
        <w:spacing w:before="0" w:line="217" w:lineRule="exact"/>
        <w:ind w:right="0"/>
        <w:jc w:val="both"/>
        <w:rPr>
          <w:rFonts w:ascii="Times New Roman" w:eastAsia="Times New Roman"/>
          <w:sz w:val="18"/>
        </w:rPr>
      </w:pPr>
    </w:p>
    <w:p>
      <w:pPr>
        <w:spacing w:before="0" w:line="217" w:lineRule="exact"/>
        <w:ind w:right="0"/>
        <w:jc w:val="both"/>
        <w:rPr>
          <w:rFonts w:ascii="Times New Roman" w:eastAsia="Times New Roman"/>
          <w:sz w:val="18"/>
        </w:rPr>
      </w:pPr>
    </w:p>
    <w:p>
      <w:pPr>
        <w:spacing w:before="0" w:line="217" w:lineRule="exact"/>
        <w:ind w:right="0"/>
        <w:jc w:val="both"/>
        <w:rPr>
          <w:rFonts w:ascii="Times New Roman" w:eastAsia="Times New Roman"/>
          <w:sz w:val="18"/>
        </w:rPr>
      </w:pPr>
    </w:p>
    <w:p>
      <w:pPr>
        <w:spacing w:before="0" w:line="217" w:lineRule="exact"/>
        <w:ind w:right="0"/>
        <w:jc w:val="both"/>
        <w:rPr>
          <w:rFonts w:ascii="Times New Roman" w:eastAsia="Times New Roman"/>
          <w:sz w:val="18"/>
        </w:rPr>
      </w:pPr>
    </w:p>
    <w:p>
      <w:pPr>
        <w:spacing w:before="0" w:line="217" w:lineRule="exact"/>
        <w:ind w:right="0"/>
        <w:jc w:val="both"/>
        <w:rPr>
          <w:rFonts w:ascii="Times New Roman" w:eastAsia="Times New Roman"/>
          <w:sz w:val="18"/>
        </w:rPr>
      </w:pPr>
    </w:p>
    <w:p>
      <w:pPr>
        <w:spacing w:before="0" w:line="217" w:lineRule="exact"/>
        <w:ind w:right="0"/>
        <w:jc w:val="both"/>
        <w:rPr>
          <w:rFonts w:ascii="Times New Roman" w:eastAsia="Times New Roman"/>
          <w:sz w:val="18"/>
        </w:rPr>
      </w:pPr>
    </w:p>
    <w:p>
      <w:pPr>
        <w:spacing w:before="0" w:line="217" w:lineRule="exact"/>
        <w:ind w:right="0"/>
        <w:jc w:val="both"/>
        <w:rPr>
          <w:rFonts w:ascii="Times New Roman" w:eastAsia="Times New Roman"/>
          <w:sz w:val="18"/>
        </w:rPr>
      </w:pPr>
    </w:p>
    <w:p>
      <w:pPr>
        <w:spacing w:before="0" w:line="217" w:lineRule="exact"/>
        <w:ind w:right="0"/>
        <w:jc w:val="both"/>
        <w:rPr>
          <w:rFonts w:ascii="Times New Roman" w:eastAsia="Times New Roman"/>
          <w:sz w:val="18"/>
        </w:rPr>
      </w:pPr>
    </w:p>
    <w:p>
      <w:pPr>
        <w:spacing w:before="0" w:line="217" w:lineRule="exact"/>
        <w:ind w:right="0"/>
        <w:jc w:val="both"/>
        <w:rPr>
          <w:rFonts w:ascii="Times New Roman" w:eastAsia="Times New Roman"/>
          <w:sz w:val="18"/>
        </w:rPr>
      </w:pPr>
    </w:p>
    <w:p>
      <w:pPr>
        <w:spacing w:before="0" w:line="217" w:lineRule="exact"/>
        <w:ind w:right="0"/>
        <w:jc w:val="both"/>
        <w:rPr>
          <w:rFonts w:ascii="Times New Roman" w:eastAsia="Times New Roman"/>
          <w:sz w:val="18"/>
        </w:rPr>
      </w:pPr>
    </w:p>
    <w:p>
      <w:pPr>
        <w:spacing w:before="0" w:line="217" w:lineRule="exact"/>
        <w:ind w:right="0"/>
        <w:jc w:val="both"/>
        <w:rPr>
          <w:rFonts w:ascii="Times New Roman" w:eastAsia="Times New Roman"/>
          <w:sz w:val="18"/>
        </w:rPr>
      </w:pPr>
    </w:p>
    <w:p>
      <w:pPr>
        <w:spacing w:before="0" w:line="217" w:lineRule="exact"/>
        <w:ind w:right="0"/>
        <w:jc w:val="both"/>
        <w:rPr>
          <w:rFonts w:ascii="Times New Roman" w:eastAsia="Times New Roman"/>
          <w:sz w:val="18"/>
        </w:rPr>
      </w:pPr>
    </w:p>
    <w:p>
      <w:pPr>
        <w:spacing w:before="0" w:line="217" w:lineRule="exact"/>
        <w:ind w:right="0"/>
        <w:jc w:val="both"/>
        <w:rPr>
          <w:rFonts w:ascii="Times New Roman" w:eastAsia="Times New Roman"/>
          <w:sz w:val="18"/>
        </w:rPr>
      </w:pPr>
    </w:p>
    <w:p>
      <w:pPr>
        <w:spacing w:before="0" w:line="217" w:lineRule="exact"/>
        <w:ind w:right="0"/>
        <w:jc w:val="both"/>
        <w:rPr>
          <w:rFonts w:ascii="Times New Roman" w:eastAsia="Times New Roman"/>
          <w:sz w:val="18"/>
        </w:rPr>
      </w:pPr>
    </w:p>
    <w:p>
      <w:pPr>
        <w:spacing w:before="0" w:line="217" w:lineRule="exact"/>
        <w:ind w:right="0"/>
        <w:jc w:val="both"/>
        <w:rPr>
          <w:rFonts w:ascii="Times New Roman" w:eastAsia="Times New Roman"/>
          <w:sz w:val="18"/>
        </w:rPr>
      </w:pPr>
    </w:p>
    <w:p>
      <w:pPr>
        <w:spacing w:before="0" w:line="217" w:lineRule="exact"/>
        <w:ind w:right="0"/>
        <w:jc w:val="both"/>
        <w:rPr>
          <w:rFonts w:ascii="Times New Roman" w:eastAsia="Times New Roman"/>
          <w:sz w:val="18"/>
        </w:rPr>
      </w:pPr>
    </w:p>
    <w:p>
      <w:pPr>
        <w:spacing w:before="0" w:line="217" w:lineRule="exact"/>
        <w:ind w:right="0" w:firstLine="420" w:firstLineChars="200"/>
        <w:jc w:val="both"/>
        <w:rPr>
          <w:rFonts w:hint="eastAsia" w:ascii="Times New Roman" w:eastAsia="宋体"/>
          <w:sz w:val="21"/>
          <w:szCs w:val="21"/>
          <w:lang w:val="en-US" w:eastAsia="zh-CN"/>
        </w:rPr>
      </w:pPr>
      <w:r>
        <w:rPr>
          <w:rFonts w:hint="eastAsia" w:ascii="Times New Roman"/>
          <w:sz w:val="21"/>
          <w:szCs w:val="21"/>
          <w:lang w:val="en-US" w:eastAsia="zh-CN"/>
        </w:rPr>
        <w:t>参考答案：</w:t>
      </w:r>
    </w:p>
    <w:p>
      <w:pPr>
        <w:spacing w:line="276" w:lineRule="auto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Times New Roman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一、选择题</w:t>
      </w:r>
    </w:p>
    <w:tbl>
      <w:tblPr>
        <w:tblStyle w:val="6"/>
        <w:tblpPr w:leftFromText="180" w:rightFromText="180" w:vertAnchor="text" w:horzAnchor="page" w:tblpX="1149" w:tblpY="116"/>
        <w:tblOverlap w:val="never"/>
        <w:tblW w:w="96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740"/>
        <w:gridCol w:w="740"/>
        <w:gridCol w:w="740"/>
        <w:gridCol w:w="741"/>
        <w:gridCol w:w="741"/>
        <w:gridCol w:w="741"/>
        <w:gridCol w:w="741"/>
        <w:gridCol w:w="741"/>
        <w:gridCol w:w="741"/>
        <w:gridCol w:w="741"/>
        <w:gridCol w:w="7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题号</w:t>
            </w:r>
          </w:p>
        </w:tc>
        <w:tc>
          <w:tcPr>
            <w:tcW w:w="740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740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740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740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741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741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</w:t>
            </w:r>
          </w:p>
        </w:tc>
        <w:tc>
          <w:tcPr>
            <w:tcW w:w="741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</w:t>
            </w:r>
          </w:p>
        </w:tc>
        <w:tc>
          <w:tcPr>
            <w:tcW w:w="741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</w:t>
            </w:r>
          </w:p>
        </w:tc>
        <w:tc>
          <w:tcPr>
            <w:tcW w:w="741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</w:t>
            </w:r>
          </w:p>
        </w:tc>
        <w:tc>
          <w:tcPr>
            <w:tcW w:w="741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</w:t>
            </w:r>
          </w:p>
        </w:tc>
        <w:tc>
          <w:tcPr>
            <w:tcW w:w="741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</w:t>
            </w:r>
          </w:p>
        </w:tc>
        <w:tc>
          <w:tcPr>
            <w:tcW w:w="741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答案</w:t>
            </w:r>
          </w:p>
        </w:tc>
        <w:tc>
          <w:tcPr>
            <w:tcW w:w="740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740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740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40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41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41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741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41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741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741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741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741" w:type="dxa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lang w:val="en-US" w:eastAsia="zh-CN"/>
              </w:rPr>
              <w:t>D</w:t>
            </w:r>
          </w:p>
        </w:tc>
      </w:tr>
    </w:tbl>
    <w:p>
      <w:pPr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ind w:firstLine="210" w:firstLineChars="1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二、填空作图题</w:t>
      </w:r>
    </w:p>
    <w:p>
      <w:pPr>
        <w:spacing w:before="0" w:line="217" w:lineRule="exact"/>
        <w:ind w:right="0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Times New Roman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13、（1）（2）图略 （3）30.0</w:t>
      </w:r>
    </w:p>
    <w:p>
      <w:pPr>
        <w:spacing w:before="0" w:line="217" w:lineRule="exact"/>
        <w:ind w:right="0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pacing w:before="0" w:line="217" w:lineRule="exact"/>
        <w:ind w:right="0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cs="宋体"/>
          <w:sz w:val="21"/>
          <w:szCs w:val="21"/>
          <w:lang w:val="en-US" w:eastAsia="zh-CN"/>
        </w:rPr>
        <w:t xml:space="preserve">   14、（1）不能  （2）图略</w:t>
      </w:r>
    </w:p>
    <w:p>
      <w:pPr>
        <w:spacing w:before="0" w:line="217" w:lineRule="exact"/>
        <w:ind w:right="0"/>
        <w:jc w:val="both"/>
        <w:rPr>
          <w:rFonts w:hint="eastAsia" w:cs="宋体"/>
          <w:sz w:val="21"/>
          <w:szCs w:val="21"/>
          <w:lang w:val="en-US" w:eastAsia="zh-CN"/>
        </w:rPr>
      </w:pPr>
      <w:r>
        <w:rPr>
          <w:rFonts w:hint="eastAsia" w:cs="宋体"/>
          <w:sz w:val="21"/>
          <w:szCs w:val="21"/>
          <w:lang w:val="en-US" w:eastAsia="zh-CN"/>
        </w:rPr>
        <w:t xml:space="preserve">   </w:t>
      </w:r>
    </w:p>
    <w:p>
      <w:pPr>
        <w:numPr>
          <w:ilvl w:val="0"/>
          <w:numId w:val="12"/>
        </w:numPr>
        <w:spacing w:before="0" w:line="217" w:lineRule="exact"/>
        <w:ind w:right="0" w:firstLine="420" w:firstLineChars="200"/>
        <w:jc w:val="both"/>
        <w:rPr>
          <w:rFonts w:hint="eastAsia" w:cs="宋体"/>
          <w:sz w:val="21"/>
          <w:szCs w:val="21"/>
          <w:lang w:val="en-US" w:eastAsia="zh-CN"/>
        </w:rPr>
      </w:pPr>
      <w:r>
        <w:rPr>
          <w:rFonts w:hint="eastAsia" w:cs="宋体"/>
          <w:sz w:val="21"/>
          <w:szCs w:val="21"/>
          <w:lang w:val="en-US" w:eastAsia="zh-CN"/>
        </w:rPr>
        <w:t>不变  速度大小相同  减小 高度变小  减小  机械能等于动能加重力势能，重力势能减小，</w:t>
      </w:r>
    </w:p>
    <w:p>
      <w:pPr>
        <w:numPr>
          <w:ilvl w:val="0"/>
          <w:numId w:val="0"/>
        </w:numPr>
        <w:spacing w:before="0" w:line="217" w:lineRule="exact"/>
        <w:ind w:left="440" w:leftChars="200" w:right="0" w:rightChars="0" w:firstLine="420" w:firstLineChars="200"/>
        <w:jc w:val="both"/>
        <w:rPr>
          <w:rFonts w:hint="eastAsia" w:cs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before="0" w:line="217" w:lineRule="exact"/>
        <w:ind w:left="440" w:leftChars="200" w:right="0" w:rightChars="0" w:firstLine="420" w:firstLineChars="200"/>
        <w:jc w:val="both"/>
        <w:rPr>
          <w:rFonts w:hint="eastAsia" w:cs="宋体"/>
          <w:sz w:val="21"/>
          <w:szCs w:val="21"/>
          <w:lang w:val="en-US" w:eastAsia="zh-CN"/>
        </w:rPr>
      </w:pPr>
      <w:r>
        <w:rPr>
          <w:rFonts w:hint="eastAsia" w:cs="宋体"/>
          <w:sz w:val="21"/>
          <w:szCs w:val="21"/>
          <w:lang w:val="en-US" w:eastAsia="zh-CN"/>
        </w:rPr>
        <w:t xml:space="preserve">故机械能减小 </w:t>
      </w:r>
    </w:p>
    <w:p>
      <w:pPr>
        <w:numPr>
          <w:ilvl w:val="0"/>
          <w:numId w:val="0"/>
        </w:numPr>
        <w:spacing w:before="0" w:line="217" w:lineRule="exact"/>
        <w:ind w:left="440" w:leftChars="200" w:right="0" w:rightChars="0"/>
        <w:jc w:val="both"/>
        <w:rPr>
          <w:rFonts w:hint="eastAsia" w:cs="宋体"/>
          <w:sz w:val="21"/>
          <w:szCs w:val="21"/>
          <w:lang w:val="en-US" w:eastAsia="zh-CN"/>
        </w:rPr>
      </w:pPr>
    </w:p>
    <w:p>
      <w:pPr>
        <w:numPr>
          <w:ilvl w:val="0"/>
          <w:numId w:val="12"/>
        </w:numPr>
        <w:spacing w:line="360" w:lineRule="auto"/>
        <w:ind w:left="0" w:leftChars="0" w:firstLine="420" w:firstLineChars="200"/>
        <w:textAlignment w:val="center"/>
        <w:rPr>
          <w:sz w:val="21"/>
          <w:szCs w:val="21"/>
        </w:rPr>
      </w:pPr>
      <w:r>
        <w:rPr>
          <w:sz w:val="21"/>
          <w:szCs w:val="21"/>
        </w:rPr>
        <w:t>（1）14；80；（2）当湿球温度计与干球温度计示数差为3℃时，干球温度计测得的</w:t>
      </w:r>
    </w:p>
    <w:p>
      <w:pPr>
        <w:numPr>
          <w:ilvl w:val="0"/>
          <w:numId w:val="0"/>
        </w:numPr>
        <w:spacing w:line="360" w:lineRule="auto"/>
        <w:ind w:left="440" w:leftChars="200" w:right="0" w:rightChars="0"/>
        <w:textAlignment w:val="center"/>
        <w:rPr>
          <w:sz w:val="21"/>
          <w:szCs w:val="21"/>
        </w:rPr>
      </w:pPr>
      <w:r>
        <w:rPr>
          <w:sz w:val="21"/>
          <w:szCs w:val="21"/>
        </w:rPr>
        <w:t>温度越高，相对湿度越大；</w:t>
      </w:r>
    </w:p>
    <w:p>
      <w:pPr>
        <w:numPr>
          <w:ilvl w:val="0"/>
          <w:numId w:val="0"/>
        </w:numPr>
        <w:spacing w:line="360" w:lineRule="auto"/>
        <w:ind w:left="99" w:leftChars="0" w:right="0" w:rightChars="0" w:firstLine="210" w:firstLineChars="100"/>
        <w:textAlignment w:val="center"/>
        <w:rPr>
          <w:sz w:val="24"/>
          <w:szCs w:val="24"/>
        </w:rPr>
      </w:pP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>3）</w:t>
      </w:r>
      <w:r>
        <w:rPr>
          <w:sz w:val="21"/>
          <w:szCs w:val="21"/>
        </w:rPr>
        <w:t>相对湿度越大，水蒸</w:t>
      </w:r>
      <w:r>
        <w:rPr>
          <w:sz w:val="24"/>
          <w:szCs w:val="24"/>
        </w:rPr>
        <w:t>发得越慢，广州相对湿度大于90%的日子，液态水蒸发很慢，</w:t>
      </w:r>
    </w:p>
    <w:p>
      <w:pPr>
        <w:numPr>
          <w:ilvl w:val="0"/>
          <w:numId w:val="0"/>
        </w:numPr>
        <w:spacing w:line="360" w:lineRule="auto"/>
        <w:ind w:left="99" w:leftChars="0" w:right="0" w:rightChars="0" w:firstLine="480" w:firstLineChars="200"/>
        <w:textAlignment w:val="center"/>
      </w:pPr>
      <w:r>
        <w:rPr>
          <w:sz w:val="24"/>
          <w:szCs w:val="24"/>
        </w:rPr>
        <w:t>湿衣服很难晾干．</w:t>
      </w:r>
    </w:p>
    <w:p>
      <w:pPr>
        <w:numPr>
          <w:ilvl w:val="0"/>
          <w:numId w:val="0"/>
        </w:numPr>
        <w:spacing w:before="0" w:line="217" w:lineRule="exact"/>
        <w:ind w:left="440" w:leftChars="200" w:right="0" w:rightChars="0"/>
        <w:jc w:val="both"/>
        <w:rPr>
          <w:rFonts w:hint="eastAsia" w:cs="宋体"/>
          <w:sz w:val="21"/>
          <w:szCs w:val="21"/>
          <w:lang w:val="en-US" w:eastAsia="zh-CN"/>
        </w:rPr>
      </w:pPr>
      <w:r>
        <w:rPr>
          <w:rFonts w:hint="eastAsia" w:cs="宋体"/>
          <w:sz w:val="21"/>
          <w:szCs w:val="21"/>
          <w:lang w:val="en-US" w:eastAsia="zh-CN"/>
        </w:rPr>
        <w:t>17、</w:t>
      </w:r>
      <w:r>
        <w:rPr>
          <w:sz w:val="24"/>
          <w:szCs w:val="24"/>
        </w:rPr>
        <w:t>（1）2.8；（2）</w:t>
      </w:r>
      <w:r>
        <w:rPr>
          <w:rFonts w:hint="eastAsia" w:ascii="宋体" w:hAnsi="宋体"/>
          <w:sz w:val="24"/>
          <w:szCs w:val="24"/>
        </w:rPr>
        <w:t>＜</w:t>
      </w:r>
      <w:r>
        <w:rPr>
          <w:sz w:val="24"/>
          <w:szCs w:val="24"/>
        </w:rPr>
        <w:t>；（3）2.2．</w:t>
      </w:r>
    </w:p>
    <w:p>
      <w:pPr>
        <w:numPr>
          <w:ilvl w:val="0"/>
          <w:numId w:val="0"/>
        </w:numPr>
        <w:spacing w:before="0" w:line="217" w:lineRule="exact"/>
        <w:ind w:left="440" w:leftChars="200" w:right="0" w:rightChars="0"/>
        <w:jc w:val="both"/>
        <w:rPr>
          <w:rFonts w:hint="eastAsia" w:cs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before="0" w:line="217" w:lineRule="exact"/>
        <w:ind w:left="440" w:leftChars="200" w:right="0" w:rightChars="0"/>
        <w:jc w:val="both"/>
        <w:rPr>
          <w:rFonts w:hint="eastAsia" w:cs="宋体"/>
          <w:sz w:val="21"/>
          <w:szCs w:val="21"/>
          <w:lang w:val="en-US" w:eastAsia="zh-CN"/>
        </w:rPr>
      </w:pPr>
      <w:r>
        <w:rPr>
          <w:rFonts w:hint="eastAsia" w:cs="宋体"/>
          <w:sz w:val="21"/>
          <w:szCs w:val="21"/>
          <w:lang w:val="en-US" w:eastAsia="zh-CN"/>
        </w:rPr>
        <w:t>18、6.3</w:t>
      </w:r>
      <w:r>
        <w:rPr>
          <w:rFonts w:ascii="Times New Roman" w:hAnsi="Times New Roman" w:eastAsia="Times New Roman"/>
          <w:i/>
        </w:rPr>
        <w:t>×</w:t>
      </w:r>
      <w:r>
        <w:rPr>
          <w:rFonts w:ascii="Times New Roman" w:hAnsi="Times New Roman" w:eastAsia="Times New Roman"/>
        </w:rPr>
        <w:t>10</w:t>
      </w:r>
      <w:r>
        <w:rPr>
          <w:rFonts w:hint="eastAsia" w:ascii="Times New Roman" w:hAnsi="Times New Roman"/>
          <w:position w:val="7"/>
          <w:sz w:val="13"/>
          <w:lang w:val="en-US" w:eastAsia="zh-CN"/>
        </w:rPr>
        <w:t>6</w:t>
      </w:r>
      <w:r>
        <w:rPr>
          <w:rFonts w:ascii="Times New Roman" w:hAnsi="Times New Roman" w:eastAsia="Times New Roman"/>
          <w:spacing w:val="18"/>
          <w:position w:val="7"/>
          <w:sz w:val="13"/>
        </w:rPr>
        <w:t xml:space="preserve"> </w:t>
      </w:r>
      <w:r>
        <w:rPr>
          <w:rFonts w:ascii="Times New Roman" w:hAnsi="Times New Roman" w:eastAsia="Times New Roman"/>
        </w:rPr>
        <w:t>J</w:t>
      </w:r>
      <w:r>
        <w:rPr>
          <w:rFonts w:hint="eastAsia" w:ascii="Times New Roman" w:hAnsi="Times New Roman"/>
          <w:lang w:val="en-US" w:eastAsia="zh-CN"/>
        </w:rPr>
        <w:t xml:space="preserve">          0.15</w:t>
      </w:r>
    </w:p>
    <w:p>
      <w:pPr>
        <w:numPr>
          <w:ilvl w:val="0"/>
          <w:numId w:val="0"/>
        </w:numPr>
        <w:spacing w:before="0" w:line="217" w:lineRule="exact"/>
        <w:ind w:left="440" w:leftChars="200" w:right="0" w:rightChars="0"/>
        <w:jc w:val="both"/>
        <w:rPr>
          <w:rFonts w:hint="eastAsia" w:cs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before="0" w:line="217" w:lineRule="exact"/>
        <w:ind w:left="440" w:leftChars="200" w:right="0" w:rightChars="0"/>
        <w:jc w:val="both"/>
        <w:rPr>
          <w:rFonts w:hint="eastAsia" w:cs="宋体"/>
          <w:sz w:val="21"/>
          <w:szCs w:val="21"/>
          <w:lang w:val="en-US" w:eastAsia="zh-CN"/>
        </w:rPr>
      </w:pPr>
      <w:r>
        <w:rPr>
          <w:rFonts w:hint="eastAsia" w:cs="宋体"/>
          <w:sz w:val="21"/>
          <w:szCs w:val="21"/>
          <w:lang w:val="en-US" w:eastAsia="zh-CN"/>
        </w:rPr>
        <w:t>19、125   3</w:t>
      </w:r>
      <w:r>
        <w:rPr>
          <w:rFonts w:ascii="Times New Roman" w:hAnsi="Times New Roman" w:eastAsia="Times New Roman"/>
          <w:i/>
        </w:rPr>
        <w:t>×</w:t>
      </w:r>
      <w:r>
        <w:rPr>
          <w:rFonts w:ascii="Times New Roman" w:hAnsi="Times New Roman" w:eastAsia="Times New Roman"/>
        </w:rPr>
        <w:t>10</w:t>
      </w:r>
      <w:r>
        <w:rPr>
          <w:rFonts w:hint="eastAsia" w:ascii="Times New Roman" w:hAnsi="Times New Roman"/>
          <w:position w:val="7"/>
          <w:sz w:val="13"/>
          <w:lang w:val="en-US" w:eastAsia="zh-CN"/>
        </w:rPr>
        <w:t>4</w:t>
      </w:r>
      <w:r>
        <w:rPr>
          <w:rFonts w:ascii="Times New Roman" w:hAnsi="Times New Roman" w:eastAsia="Times New Roman"/>
          <w:spacing w:val="18"/>
          <w:position w:val="7"/>
          <w:sz w:val="13"/>
        </w:rPr>
        <w:t xml:space="preserve"> </w:t>
      </w:r>
    </w:p>
    <w:p>
      <w:pPr>
        <w:numPr>
          <w:ilvl w:val="0"/>
          <w:numId w:val="0"/>
        </w:numPr>
        <w:spacing w:before="0" w:line="217" w:lineRule="exact"/>
        <w:ind w:left="440" w:leftChars="200" w:right="0" w:rightChars="0"/>
        <w:jc w:val="both"/>
        <w:rPr>
          <w:rFonts w:hint="eastAsia" w:cs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before="0" w:line="217" w:lineRule="exact"/>
        <w:ind w:left="440" w:leftChars="200" w:right="0" w:rightChars="0"/>
        <w:jc w:val="both"/>
        <w:rPr>
          <w:rFonts w:hint="eastAsia" w:cs="宋体"/>
          <w:sz w:val="21"/>
          <w:szCs w:val="21"/>
          <w:lang w:val="en-US" w:eastAsia="zh-CN"/>
        </w:rPr>
      </w:pPr>
      <w:r>
        <w:rPr>
          <w:rFonts w:hint="eastAsia" w:cs="宋体"/>
          <w:sz w:val="21"/>
          <w:szCs w:val="21"/>
          <w:lang w:val="en-US" w:eastAsia="zh-CN"/>
        </w:rPr>
        <w:t>三、解析题</w:t>
      </w:r>
    </w:p>
    <w:p>
      <w:pPr>
        <w:numPr>
          <w:ilvl w:val="0"/>
          <w:numId w:val="0"/>
        </w:numPr>
        <w:spacing w:before="0" w:line="217" w:lineRule="exact"/>
        <w:ind w:left="440" w:leftChars="200" w:right="0" w:rightChars="0"/>
        <w:jc w:val="both"/>
        <w:rPr>
          <w:rFonts w:hint="eastAsia" w:cs="宋体"/>
          <w:sz w:val="21"/>
          <w:szCs w:val="21"/>
          <w:lang w:val="en-US" w:eastAsia="zh-CN"/>
        </w:rPr>
      </w:pPr>
    </w:p>
    <w:p>
      <w:pPr>
        <w:numPr>
          <w:ilvl w:val="0"/>
          <w:numId w:val="13"/>
        </w:numPr>
        <w:bidi w:val="0"/>
        <w:ind w:left="630" w:leftChars="0" w:firstLine="0" w:firstLineChars="0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（1）42m/s （2）1.2×10</w:t>
      </w:r>
      <w:r>
        <w:rPr>
          <w:rFonts w:hint="eastAsia" w:ascii="Times New Roman" w:hAnsi="Times New Roman" w:cs="Times New Roman"/>
          <w:sz w:val="21"/>
          <w:szCs w:val="21"/>
          <w:vertAlign w:val="superscript"/>
          <w:lang w:val="en-US" w:eastAsia="zh-CN"/>
        </w:rPr>
        <w:t>6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J  4×10</w:t>
      </w:r>
      <w:r>
        <w:rPr>
          <w:rFonts w:hint="eastAsia" w:ascii="Times New Roman" w:hAnsi="Times New Roman" w:cs="Times New Roman"/>
          <w:sz w:val="21"/>
          <w:szCs w:val="21"/>
          <w:vertAlign w:val="superscript"/>
          <w:lang w:val="en-US" w:eastAsia="zh-CN"/>
        </w:rPr>
        <w:t>4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W </w:t>
      </w:r>
    </w:p>
    <w:p>
      <w:pPr>
        <w:numPr>
          <w:ilvl w:val="0"/>
          <w:numId w:val="0"/>
        </w:numPr>
        <w:bidi w:val="0"/>
        <w:ind w:left="630" w:leftChars="0" w:right="0" w:rightChars="0" w:firstLine="420" w:firstLineChars="200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（3）人的动能先增大后不变，人的重力势能一直减小，人的机械能一直减小 （4）等于</w:t>
      </w:r>
    </w:p>
    <w:p>
      <w:pPr>
        <w:numPr>
          <w:ilvl w:val="0"/>
          <w:numId w:val="0"/>
        </w:numPr>
        <w:spacing w:before="0" w:line="217" w:lineRule="exact"/>
        <w:ind w:left="440" w:leftChars="200" w:right="0" w:rightChars="0"/>
        <w:jc w:val="both"/>
        <w:rPr>
          <w:rFonts w:hint="eastAsia" w:cs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before="0" w:line="217" w:lineRule="exact"/>
        <w:ind w:left="440" w:leftChars="200" w:right="0" w:rightChars="0"/>
        <w:jc w:val="both"/>
        <w:rPr>
          <w:rFonts w:hint="eastAsia" w:cs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before="0" w:line="217" w:lineRule="exact"/>
        <w:ind w:left="440" w:leftChars="200" w:right="0" w:rightChars="0"/>
        <w:jc w:val="both"/>
        <w:rPr>
          <w:rFonts w:hint="eastAsia" w:cs="宋体"/>
          <w:sz w:val="21"/>
          <w:szCs w:val="21"/>
          <w:lang w:val="en-US" w:eastAsia="zh-CN"/>
        </w:rPr>
      </w:pPr>
      <w:r>
        <w:rPr>
          <w:rFonts w:hint="eastAsia" w:cs="宋体"/>
          <w:sz w:val="21"/>
          <w:szCs w:val="21"/>
          <w:lang w:val="en-US" w:eastAsia="zh-CN"/>
        </w:rPr>
        <w:t xml:space="preserve"> 21、（1)1210</w:t>
      </w:r>
      <w:r>
        <w:rPr>
          <w:rFonts w:hint="default" w:ascii="Calibri" w:hAnsi="Calibri" w:cs="Calibri"/>
          <w:sz w:val="21"/>
          <w:szCs w:val="21"/>
          <w:lang w:val="en-US" w:eastAsia="zh-CN"/>
        </w:rPr>
        <w:t>Ω</w:t>
      </w:r>
      <w:r>
        <w:rPr>
          <w:rFonts w:hint="eastAsia" w:cs="宋体"/>
          <w:sz w:val="21"/>
          <w:szCs w:val="21"/>
          <w:lang w:val="en-US" w:eastAsia="zh-CN"/>
        </w:rPr>
        <w:t xml:space="preserve">    (2)0.11A   1210J</w:t>
      </w:r>
    </w:p>
    <w:p>
      <w:pPr>
        <w:numPr>
          <w:ilvl w:val="0"/>
          <w:numId w:val="0"/>
        </w:numPr>
        <w:spacing w:before="0" w:line="217" w:lineRule="exact"/>
        <w:ind w:left="440" w:leftChars="200" w:right="0" w:rightChars="0"/>
        <w:jc w:val="both"/>
        <w:rPr>
          <w:rFonts w:hint="eastAsia" w:cs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before="0" w:line="217" w:lineRule="exact"/>
        <w:ind w:left="440" w:leftChars="200" w:right="0" w:rightChars="0"/>
        <w:jc w:val="both"/>
        <w:rPr>
          <w:rFonts w:hint="eastAsia" w:cs="宋体"/>
          <w:sz w:val="21"/>
          <w:szCs w:val="21"/>
          <w:lang w:val="en-US" w:eastAsia="zh-CN"/>
        </w:rPr>
      </w:pPr>
      <w:r>
        <w:rPr>
          <w:rFonts w:hint="eastAsia" w:cs="宋体"/>
          <w:sz w:val="21"/>
          <w:szCs w:val="21"/>
          <w:lang w:val="en-US" w:eastAsia="zh-CN"/>
        </w:rPr>
        <w:t>四、实验探究题</w:t>
      </w:r>
    </w:p>
    <w:p>
      <w:pPr>
        <w:numPr>
          <w:ilvl w:val="0"/>
          <w:numId w:val="0"/>
        </w:numPr>
        <w:spacing w:before="0" w:line="217" w:lineRule="exact"/>
        <w:ind w:left="440" w:leftChars="200" w:right="0" w:rightChars="0"/>
        <w:jc w:val="both"/>
        <w:rPr>
          <w:rFonts w:hint="eastAsia" w:cs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before="0" w:line="217" w:lineRule="exact"/>
        <w:ind w:left="630" w:leftChars="0" w:right="0" w:rightChars="0"/>
        <w:jc w:val="both"/>
        <w:rPr>
          <w:rFonts w:hint="eastAsia" w:cs="宋体"/>
          <w:sz w:val="21"/>
          <w:szCs w:val="21"/>
          <w:lang w:val="en-US" w:eastAsia="zh-CN"/>
        </w:rPr>
      </w:pPr>
      <w:r>
        <w:rPr>
          <w:rFonts w:hint="eastAsia" w:cs="宋体"/>
          <w:sz w:val="21"/>
          <w:szCs w:val="21"/>
          <w:lang w:val="en-US" w:eastAsia="zh-CN"/>
        </w:rPr>
        <w:t xml:space="preserve">22、（1）确定像的位置   </w:t>
      </w:r>
    </w:p>
    <w:p>
      <w:pPr>
        <w:numPr>
          <w:ilvl w:val="0"/>
          <w:numId w:val="0"/>
        </w:numPr>
        <w:spacing w:before="0" w:line="217" w:lineRule="exact"/>
        <w:ind w:left="630" w:leftChars="0" w:right="0" w:rightChars="0" w:firstLine="420" w:firstLineChars="200"/>
        <w:jc w:val="both"/>
        <w:rPr>
          <w:rFonts w:hint="eastAsia" w:cs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before="0" w:line="217" w:lineRule="exact"/>
        <w:ind w:left="630" w:leftChars="0" w:right="0" w:rightChars="0" w:firstLine="420" w:firstLineChars="200"/>
        <w:jc w:val="both"/>
        <w:rPr>
          <w:rFonts w:hint="eastAsia" w:cs="宋体"/>
          <w:sz w:val="21"/>
          <w:szCs w:val="21"/>
          <w:lang w:val="en-US" w:eastAsia="zh-CN"/>
        </w:rPr>
      </w:pPr>
      <w:r>
        <w:rPr>
          <w:rFonts w:hint="eastAsia" w:cs="宋体"/>
          <w:sz w:val="21"/>
          <w:szCs w:val="21"/>
          <w:lang w:val="en-US" w:eastAsia="zh-CN"/>
        </w:rPr>
        <w:t>（2）后面  反射  折射</w:t>
      </w:r>
    </w:p>
    <w:p>
      <w:pPr>
        <w:numPr>
          <w:ilvl w:val="0"/>
          <w:numId w:val="0"/>
        </w:numPr>
        <w:spacing w:before="0" w:line="217" w:lineRule="exact"/>
        <w:ind w:left="440" w:leftChars="200" w:right="0" w:rightChars="0"/>
        <w:jc w:val="both"/>
        <w:rPr>
          <w:rFonts w:hint="eastAsia" w:cs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before="0" w:line="217" w:lineRule="exact"/>
        <w:ind w:left="440" w:leftChars="200" w:right="0" w:rightChars="0"/>
        <w:jc w:val="both"/>
        <w:rPr>
          <w:rFonts w:hint="eastAsia" w:cs="宋体"/>
          <w:sz w:val="21"/>
          <w:szCs w:val="21"/>
          <w:lang w:val="en-US" w:eastAsia="zh-CN"/>
        </w:rPr>
      </w:pPr>
      <w:r>
        <w:rPr>
          <w:rFonts w:hint="eastAsia" w:cs="宋体"/>
          <w:sz w:val="21"/>
          <w:szCs w:val="21"/>
          <w:lang w:val="en-US" w:eastAsia="zh-CN"/>
        </w:rPr>
        <w:t xml:space="preserve">      （3）不能  虚          （4）A</w:t>
      </w:r>
      <w:r>
        <w:rPr>
          <w:rFonts w:hint="eastAsia" w:cs="宋体"/>
          <w:sz w:val="21"/>
          <w:szCs w:val="21"/>
          <w:vertAlign w:val="subscript"/>
          <w:lang w:val="en-US" w:eastAsia="zh-CN"/>
        </w:rPr>
        <w:t xml:space="preserve">1     </w:t>
      </w:r>
    </w:p>
    <w:p>
      <w:pPr>
        <w:numPr>
          <w:ilvl w:val="0"/>
          <w:numId w:val="0"/>
        </w:numPr>
        <w:spacing w:before="0" w:line="217" w:lineRule="exact"/>
        <w:ind w:left="440" w:leftChars="200" w:right="0" w:rightChars="0"/>
        <w:jc w:val="both"/>
        <w:rPr>
          <w:rFonts w:hint="eastAsia" w:cs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before="0" w:line="217" w:lineRule="exact"/>
        <w:ind w:left="440" w:leftChars="200" w:right="0" w:rightChars="0"/>
        <w:jc w:val="both"/>
        <w:rPr>
          <w:rFonts w:hint="eastAsia" w:cs="宋体"/>
          <w:sz w:val="21"/>
          <w:szCs w:val="21"/>
          <w:lang w:val="en-US" w:eastAsia="zh-CN"/>
        </w:rPr>
      </w:pPr>
      <w:r>
        <w:rPr>
          <w:rFonts w:hint="eastAsia" w:cs="宋体"/>
          <w:sz w:val="21"/>
          <w:szCs w:val="21"/>
          <w:lang w:val="en-US" w:eastAsia="zh-CN"/>
        </w:rPr>
        <w:t xml:space="preserve">  23、（1）加热时间   （2） 甲   乙      （3）甲</w:t>
      </w:r>
    </w:p>
    <w:p>
      <w:pPr>
        <w:numPr>
          <w:ilvl w:val="0"/>
          <w:numId w:val="0"/>
        </w:numPr>
        <w:spacing w:before="0" w:line="217" w:lineRule="exact"/>
        <w:ind w:left="440" w:leftChars="200" w:right="0" w:rightChars="0"/>
        <w:jc w:val="both"/>
        <w:rPr>
          <w:rFonts w:hint="eastAsia" w:cs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before="0" w:line="217" w:lineRule="exact"/>
        <w:ind w:left="650" w:leftChars="0" w:right="0" w:rightChars="0"/>
        <w:jc w:val="both"/>
        <w:rPr>
          <w:rFonts w:hint="eastAsia" w:cs="宋体"/>
          <w:sz w:val="21"/>
          <w:szCs w:val="21"/>
          <w:lang w:val="en-US" w:eastAsia="zh-CN"/>
        </w:rPr>
      </w:pPr>
      <w:r>
        <w:rPr>
          <w:rFonts w:hint="eastAsia" w:cs="宋体"/>
          <w:sz w:val="21"/>
          <w:szCs w:val="21"/>
          <w:lang w:val="en-US" w:eastAsia="zh-CN"/>
        </w:rPr>
        <w:t>24、（1)图略   （2）1.8V   没有控制定值电阻两端的电压不变</w:t>
      </w:r>
    </w:p>
    <w:p>
      <w:pPr>
        <w:numPr>
          <w:ilvl w:val="0"/>
          <w:numId w:val="0"/>
        </w:numPr>
        <w:spacing w:before="0" w:line="217" w:lineRule="exact"/>
        <w:ind w:left="650" w:leftChars="0" w:right="0" w:rightChars="0"/>
        <w:jc w:val="both"/>
        <w:rPr>
          <w:rFonts w:hint="eastAsia" w:cs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before="0" w:line="217" w:lineRule="exact"/>
        <w:ind w:left="650" w:leftChars="0" w:right="0" w:rightChars="0"/>
        <w:jc w:val="both"/>
        <w:rPr>
          <w:rFonts w:hint="eastAsia" w:cs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="660" w:leftChars="300" w:right="0" w:rightChars="0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25、</w:t>
      </w:r>
      <w:r>
        <w:rPr>
          <w:sz w:val="24"/>
          <w:szCs w:val="24"/>
        </w:rPr>
        <w:t>（1）v=</w:t>
      </w:r>
      <w:r>
        <w:rPr>
          <w:sz w:val="24"/>
          <w:szCs w:val="24"/>
        </w:rPr>
        <w:drawing>
          <wp:inline distT="0" distB="0" distL="114300" distR="114300">
            <wp:extent cx="120650" cy="330200"/>
            <wp:effectExtent l="0" t="0" r="12700" b="1270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26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；（2）刻度尺、停表；</w:t>
      </w:r>
    </w:p>
    <w:p>
      <w:pPr>
        <w:numPr>
          <w:ilvl w:val="0"/>
          <w:numId w:val="0"/>
        </w:numPr>
        <w:spacing w:line="360" w:lineRule="auto"/>
        <w:ind w:left="660" w:leftChars="300" w:right="0" w:rightChars="0"/>
        <w:textAlignment w:val="center"/>
      </w:pPr>
      <w:r>
        <w:rPr>
          <w:sz w:val="24"/>
          <w:szCs w:val="24"/>
        </w:rPr>
        <w:t>（3）</w:t>
      </w:r>
      <w:r>
        <w:rPr>
          <w:rFonts w:hint="eastAsia" w:ascii="宋体" w:hAnsi="宋体"/>
          <w:sz w:val="24"/>
          <w:szCs w:val="24"/>
        </w:rPr>
        <w:t>①</w:t>
      </w:r>
      <w:r>
        <w:rPr>
          <w:sz w:val="24"/>
          <w:szCs w:val="24"/>
        </w:rPr>
        <w:t>．用木块作支撑物将长木板搭成斜面；</w:t>
      </w:r>
    </w:p>
    <w:p>
      <w:pPr>
        <w:spacing w:line="360" w:lineRule="auto"/>
        <w:ind w:firstLine="1200" w:firstLineChars="500"/>
        <w:textAlignment w:val="center"/>
      </w:pPr>
      <w:r>
        <w:rPr>
          <w:rFonts w:hint="eastAsia" w:ascii="宋体" w:hAnsi="宋体"/>
          <w:sz w:val="24"/>
          <w:szCs w:val="24"/>
        </w:rPr>
        <w:t>②</w:t>
      </w:r>
      <w:r>
        <w:rPr>
          <w:sz w:val="24"/>
          <w:szCs w:val="24"/>
        </w:rPr>
        <w:t>．用刻度尺测长木板（斜面）的长度；</w:t>
      </w:r>
    </w:p>
    <w:p>
      <w:pPr>
        <w:spacing w:line="360" w:lineRule="auto"/>
        <w:ind w:firstLine="1200" w:firstLineChars="500"/>
        <w:textAlignment w:val="center"/>
      </w:pPr>
      <w:r>
        <w:rPr>
          <w:rFonts w:hint="eastAsia" w:ascii="宋体" w:hAnsi="宋体"/>
          <w:sz w:val="24"/>
          <w:szCs w:val="24"/>
        </w:rPr>
        <w:t>③</w:t>
      </w:r>
      <w:r>
        <w:rPr>
          <w:sz w:val="24"/>
          <w:szCs w:val="24"/>
        </w:rPr>
        <w:t>．让小车从斜面的顶端自由释放，用秒表记下小车从顶端到底端的运动时间；</w:t>
      </w:r>
    </w:p>
    <w:p>
      <w:pPr>
        <w:spacing w:line="360" w:lineRule="auto"/>
        <w:ind w:firstLine="1200" w:firstLineChars="500"/>
        <w:textAlignment w:val="center"/>
      </w:pPr>
      <w:r>
        <w:rPr>
          <w:rFonts w:hint="eastAsia" w:ascii="宋体" w:hAnsi="宋体"/>
          <w:sz w:val="24"/>
          <w:szCs w:val="24"/>
        </w:rPr>
        <w:t>④</w:t>
      </w:r>
      <w:r>
        <w:rPr>
          <w:sz w:val="24"/>
          <w:szCs w:val="24"/>
        </w:rPr>
        <w:t>．改变斜面的坡度，重复第3步实验；</w:t>
      </w:r>
    </w:p>
    <w:p>
      <w:pPr>
        <w:spacing w:line="360" w:lineRule="auto"/>
        <w:ind w:firstLine="1200" w:firstLineChars="500"/>
        <w:textAlignment w:val="center"/>
      </w:pPr>
      <w:r>
        <w:rPr>
          <w:rFonts w:hint="eastAsia" w:ascii="宋体" w:hAnsi="宋体"/>
          <w:sz w:val="24"/>
          <w:szCs w:val="24"/>
        </w:rPr>
        <w:t>⑤</w:t>
      </w:r>
      <w:r>
        <w:rPr>
          <w:sz w:val="24"/>
          <w:szCs w:val="24"/>
        </w:rPr>
        <w:t>．再改变斜面的坡度，重复第3步实验；</w:t>
      </w:r>
    </w:p>
    <w:p>
      <w:pPr>
        <w:spacing w:line="360" w:lineRule="auto"/>
        <w:ind w:firstLine="1200" w:firstLineChars="500"/>
        <w:textAlignment w:val="center"/>
        <w:rPr>
          <w:rFonts w:hint="eastAsia" w:cs="宋体"/>
          <w:sz w:val="21"/>
          <w:szCs w:val="21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⑥</w:t>
      </w:r>
      <w:r>
        <w:rPr>
          <w:sz w:val="24"/>
          <w:szCs w:val="24"/>
        </w:rPr>
        <w:t>．由速度公式v=</w:t>
      </w:r>
      <w:r>
        <w:rPr>
          <w:sz w:val="24"/>
          <w:szCs w:val="24"/>
        </w:rPr>
        <w:drawing>
          <wp:inline distT="0" distB="0" distL="114300" distR="114300">
            <wp:extent cx="120650" cy="330200"/>
            <wp:effectExtent l="0" t="0" r="12700" b="12700"/>
            <wp:docPr id="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/>
                    <pic:cNvPicPr>
                      <a:picLocks noChangeAspect="1"/>
                    </pic:cNvPicPr>
                  </pic:nvPicPr>
                  <pic:blipFill>
                    <a:blip r:embed="rId26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求出小车的速度，比较速度与坡度的关系，得出实验结论．</w:t>
      </w:r>
    </w:p>
    <w:sectPr>
      <w:footerReference r:id="rId3" w:type="default"/>
      <w:pgSz w:w="11850" w:h="16790"/>
      <w:pgMar w:top="760" w:right="300" w:bottom="1180" w:left="620" w:header="0" w:footer="994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3695700</wp:posOffset>
              </wp:positionH>
              <wp:positionV relativeFrom="page">
                <wp:posOffset>9886315</wp:posOffset>
              </wp:positionV>
              <wp:extent cx="133350" cy="152400"/>
              <wp:effectExtent l="0" t="0" r="0" b="0"/>
              <wp:wrapNone/>
              <wp:docPr id="115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2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2"/>
                            <w:ind w:left="60" w:right="0" w:firstLine="0"/>
                            <w:jc w:val="left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291pt;margin-top:778.45pt;height:12pt;width:10.5pt;mso-position-horizontal-relative:page;mso-position-vertical-relative:page;z-index:-251658240;mso-width-relative:page;mso-height-relative:page;" filled="f" stroked="f" coordsize="21600,21600" o:gfxdata="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ZKKsO2gAAAA0B&#10;AAAPAAAAAAAAAAEAIAAAACIAAABkcnMvZG93bnJldi54bWxQSwECFAAUAAAACACHTuJAIlOiBKcB&#10;AAAuAwAADgAAAAAAAAABACAAAAApAQAAZHJzL2Uyb0RvYy54bWxQSwUGAAAAAAYABgBZAQAAQgUA&#10;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2"/>
                      <w:ind w:left="60" w:right="0" w:firstLine="0"/>
                      <w:jc w:val="left"/>
                      <w:rPr>
                        <w:rFonts w:ascii="Times New Roman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39341B"/>
    <w:multiLevelType w:val="multilevel"/>
    <w:tmpl w:val="9239341B"/>
    <w:lvl w:ilvl="0" w:tentative="0">
      <w:start w:val="1"/>
      <w:numFmt w:val="decimal"/>
      <w:lvlText w:val="(%1)"/>
      <w:lvlJc w:val="left"/>
      <w:pPr>
        <w:ind w:left="412" w:hanging="312"/>
        <w:jc w:val="left"/>
      </w:pPr>
      <w:rPr>
        <w:rFonts w:hint="default" w:ascii="Times New Roman" w:hAnsi="Times New Roman" w:eastAsia="Times New Roman" w:cs="Times New Roman"/>
        <w:w w:val="99"/>
        <w:sz w:val="21"/>
        <w:szCs w:val="21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471" w:hanging="31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22" w:hanging="31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573" w:hanging="31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624" w:hanging="31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675" w:hanging="31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726" w:hanging="31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777" w:hanging="31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828" w:hanging="312"/>
      </w:pPr>
      <w:rPr>
        <w:rFonts w:hint="default"/>
        <w:lang w:val="zh-CN" w:eastAsia="zh-CN" w:bidi="zh-CN"/>
      </w:rPr>
    </w:lvl>
  </w:abstractNum>
  <w:abstractNum w:abstractNumId="1">
    <w:nsid w:val="A7FDA762"/>
    <w:multiLevelType w:val="singleLevel"/>
    <w:tmpl w:val="A7FDA762"/>
    <w:lvl w:ilvl="0" w:tentative="0">
      <w:start w:val="20"/>
      <w:numFmt w:val="decimal"/>
      <w:suff w:val="nothing"/>
      <w:lvlText w:val="%1、"/>
      <w:lvlJc w:val="left"/>
      <w:pPr>
        <w:ind w:left="630" w:leftChars="0" w:firstLine="0" w:firstLineChars="0"/>
      </w:pPr>
    </w:lvl>
  </w:abstractNum>
  <w:abstractNum w:abstractNumId="2">
    <w:nsid w:val="BF205925"/>
    <w:multiLevelType w:val="multilevel"/>
    <w:tmpl w:val="BF205925"/>
    <w:lvl w:ilvl="0" w:tentative="0">
      <w:start w:val="1"/>
      <w:numFmt w:val="upperLetter"/>
      <w:lvlText w:val="%1."/>
      <w:lvlJc w:val="left"/>
      <w:pPr>
        <w:ind w:left="414" w:hanging="315"/>
        <w:jc w:val="left"/>
      </w:pPr>
      <w:rPr>
        <w:rFonts w:hint="default"/>
        <w:spacing w:val="0"/>
        <w:w w:val="9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471" w:hanging="315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22" w:hanging="31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573" w:hanging="31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624" w:hanging="31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675" w:hanging="31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726" w:hanging="31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777" w:hanging="31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828" w:hanging="315"/>
      </w:pPr>
      <w:rPr>
        <w:rFonts w:hint="default"/>
        <w:lang w:val="zh-CN" w:eastAsia="zh-CN" w:bidi="zh-CN"/>
      </w:rPr>
    </w:lvl>
  </w:abstractNum>
  <w:abstractNum w:abstractNumId="3">
    <w:nsid w:val="CF092B84"/>
    <w:multiLevelType w:val="multilevel"/>
    <w:tmpl w:val="CF092B84"/>
    <w:lvl w:ilvl="0" w:tentative="0">
      <w:start w:val="1"/>
      <w:numFmt w:val="upperLetter"/>
      <w:lvlText w:val="%1."/>
      <w:lvlJc w:val="left"/>
      <w:pPr>
        <w:ind w:left="356" w:hanging="257"/>
        <w:jc w:val="left"/>
      </w:pPr>
      <w:rPr>
        <w:rFonts w:hint="default" w:ascii="Times New Roman" w:hAnsi="Times New Roman" w:eastAsia="Times New Roman" w:cs="Times New Roman"/>
        <w:w w:val="99"/>
        <w:sz w:val="21"/>
        <w:szCs w:val="21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417" w:hanging="257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74" w:hanging="257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531" w:hanging="257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88" w:hanging="257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645" w:hanging="257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702" w:hanging="257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759" w:hanging="257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816" w:hanging="257"/>
      </w:pPr>
      <w:rPr>
        <w:rFonts w:hint="default"/>
        <w:lang w:val="zh-CN" w:eastAsia="zh-CN" w:bidi="zh-CN"/>
      </w:rPr>
    </w:lvl>
  </w:abstractNum>
  <w:abstractNum w:abstractNumId="4">
    <w:nsid w:val="F03DDADD"/>
    <w:multiLevelType w:val="singleLevel"/>
    <w:tmpl w:val="F03DDADD"/>
    <w:lvl w:ilvl="0" w:tentative="0">
      <w:start w:val="11"/>
      <w:numFmt w:val="decimal"/>
      <w:suff w:val="nothing"/>
      <w:lvlText w:val="%1、"/>
      <w:lvlJc w:val="left"/>
    </w:lvl>
  </w:abstractNum>
  <w:abstractNum w:abstractNumId="5">
    <w:nsid w:val="00156ACF"/>
    <w:multiLevelType w:val="singleLevel"/>
    <w:tmpl w:val="00156ACF"/>
    <w:lvl w:ilvl="0" w:tentative="0">
      <w:start w:val="2"/>
      <w:numFmt w:val="decimal"/>
      <w:suff w:val="nothing"/>
      <w:lvlText w:val="（%1）"/>
      <w:lvlJc w:val="left"/>
    </w:lvl>
  </w:abstractNum>
  <w:abstractNum w:abstractNumId="6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520" w:hanging="159"/>
        <w:jc w:val="left"/>
      </w:pPr>
      <w:rPr>
        <w:rFonts w:hint="default" w:ascii="Times New Roman" w:hAnsi="Times New Roman" w:eastAsia="Times New Roman" w:cs="Times New Roman"/>
        <w:spacing w:val="-2"/>
        <w:w w:val="99"/>
        <w:sz w:val="19"/>
        <w:szCs w:val="19"/>
        <w:lang w:val="zh-CN" w:eastAsia="zh-CN" w:bidi="zh-CN"/>
      </w:rPr>
    </w:lvl>
    <w:lvl w:ilvl="1" w:tentative="0">
      <w:start w:val="2"/>
      <w:numFmt w:val="upperLetter"/>
      <w:lvlText w:val="%2."/>
      <w:lvlJc w:val="left"/>
      <w:pPr>
        <w:ind w:left="712" w:hanging="193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54" w:hanging="19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88" w:hanging="19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123" w:hanging="19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257" w:hanging="19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92" w:hanging="19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526" w:hanging="19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661" w:hanging="193"/>
      </w:pPr>
      <w:rPr>
        <w:rFonts w:hint="default"/>
        <w:lang w:val="zh-CN" w:eastAsia="zh-CN" w:bidi="zh-CN"/>
      </w:rPr>
    </w:lvl>
  </w:abstractNum>
  <w:abstractNum w:abstractNumId="7">
    <w:nsid w:val="0248C179"/>
    <w:multiLevelType w:val="multilevel"/>
    <w:tmpl w:val="0248C179"/>
    <w:lvl w:ilvl="0" w:tentative="0">
      <w:start w:val="1"/>
      <w:numFmt w:val="decimal"/>
      <w:lvlText w:val="（%1）"/>
      <w:lvlJc w:val="left"/>
      <w:pPr>
        <w:ind w:left="624" w:hanging="525"/>
        <w:jc w:val="left"/>
      </w:pPr>
      <w:rPr>
        <w:rFonts w:hint="default" w:ascii="宋体" w:hAnsi="宋体" w:eastAsia="宋体" w:cs="宋体"/>
        <w:spacing w:val="-1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51" w:hanging="525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682" w:hanging="52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13" w:hanging="52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744" w:hanging="52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775" w:hanging="52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806" w:hanging="52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837" w:hanging="52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868" w:hanging="525"/>
      </w:pPr>
      <w:rPr>
        <w:rFonts w:hint="default"/>
        <w:lang w:val="zh-CN" w:eastAsia="zh-CN" w:bidi="zh-CN"/>
      </w:rPr>
    </w:lvl>
  </w:abstractNum>
  <w:abstractNum w:abstractNumId="8">
    <w:nsid w:val="03D62ECE"/>
    <w:multiLevelType w:val="multilevel"/>
    <w:tmpl w:val="03D62ECE"/>
    <w:lvl w:ilvl="0" w:tentative="0">
      <w:start w:val="1"/>
      <w:numFmt w:val="decimal"/>
      <w:lvlText w:val="（%1）"/>
      <w:lvlJc w:val="left"/>
      <w:pPr>
        <w:ind w:left="624" w:hanging="525"/>
        <w:jc w:val="left"/>
      </w:pPr>
      <w:rPr>
        <w:rFonts w:hint="default" w:ascii="宋体" w:hAnsi="宋体" w:eastAsia="宋体" w:cs="宋体"/>
        <w:spacing w:val="-1"/>
        <w:w w:val="99"/>
        <w:sz w:val="19"/>
        <w:szCs w:val="19"/>
        <w:lang w:val="zh-CN" w:eastAsia="zh-CN" w:bidi="zh-CN"/>
      </w:rPr>
    </w:lvl>
    <w:lvl w:ilvl="1" w:tentative="0">
      <w:start w:val="1"/>
      <w:numFmt w:val="decimal"/>
      <w:lvlText w:val="（%2）"/>
      <w:lvlJc w:val="left"/>
      <w:pPr>
        <w:ind w:left="1044" w:hanging="525"/>
        <w:jc w:val="left"/>
      </w:pPr>
      <w:rPr>
        <w:rFonts w:hint="default" w:ascii="宋体" w:hAnsi="宋体" w:eastAsia="宋体" w:cs="宋体"/>
        <w:spacing w:val="-34"/>
        <w:w w:val="99"/>
        <w:sz w:val="19"/>
        <w:szCs w:val="19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38" w:hanging="52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37" w:hanging="52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36" w:hanging="52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35" w:hanging="52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534" w:hanging="52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633" w:hanging="52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732" w:hanging="525"/>
      </w:pPr>
      <w:rPr>
        <w:rFonts w:hint="default"/>
        <w:lang w:val="zh-CN" w:eastAsia="zh-CN" w:bidi="zh-CN"/>
      </w:rPr>
    </w:lvl>
  </w:abstractNum>
  <w:abstractNum w:abstractNumId="9">
    <w:nsid w:val="2A8F537B"/>
    <w:multiLevelType w:val="multilevel"/>
    <w:tmpl w:val="2A8F537B"/>
    <w:lvl w:ilvl="0" w:tentative="0">
      <w:start w:val="1"/>
      <w:numFmt w:val="decimal"/>
      <w:lvlText w:val="(%1)"/>
      <w:lvlJc w:val="left"/>
      <w:pPr>
        <w:ind w:left="345" w:hanging="246"/>
        <w:jc w:val="left"/>
      </w:pPr>
      <w:rPr>
        <w:rFonts w:hint="default" w:ascii="Times New Roman" w:hAnsi="Times New Roman" w:eastAsia="Times New Roman" w:cs="Times New Roman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99" w:hanging="246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58" w:hanging="24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517" w:hanging="24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76" w:hanging="24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635" w:hanging="24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694" w:hanging="24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753" w:hanging="24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812" w:hanging="246"/>
      </w:pPr>
      <w:rPr>
        <w:rFonts w:hint="default"/>
        <w:lang w:val="zh-CN" w:eastAsia="zh-CN" w:bidi="zh-CN"/>
      </w:rPr>
    </w:lvl>
  </w:abstractNum>
  <w:abstractNum w:abstractNumId="10">
    <w:nsid w:val="4FF6AC76"/>
    <w:multiLevelType w:val="singleLevel"/>
    <w:tmpl w:val="4FF6AC76"/>
    <w:lvl w:ilvl="0" w:tentative="0">
      <w:start w:val="15"/>
      <w:numFmt w:val="decimal"/>
      <w:suff w:val="nothing"/>
      <w:lvlText w:val="%1、"/>
      <w:lvlJc w:val="left"/>
    </w:lvl>
  </w:abstractNum>
  <w:abstractNum w:abstractNumId="11">
    <w:nsid w:val="5A241D34"/>
    <w:multiLevelType w:val="multilevel"/>
    <w:tmpl w:val="5A241D34"/>
    <w:lvl w:ilvl="0" w:tentative="0">
      <w:start w:val="1"/>
      <w:numFmt w:val="decimal"/>
      <w:lvlText w:val="（%1）"/>
      <w:lvlJc w:val="left"/>
      <w:pPr>
        <w:ind w:left="624" w:hanging="525"/>
        <w:jc w:val="left"/>
      </w:pPr>
      <w:rPr>
        <w:rFonts w:hint="default" w:ascii="宋体" w:hAnsi="宋体" w:eastAsia="宋体" w:cs="宋体"/>
        <w:spacing w:val="-1"/>
        <w:w w:val="99"/>
        <w:sz w:val="19"/>
        <w:szCs w:val="19"/>
        <w:lang w:val="zh-CN" w:eastAsia="zh-CN" w:bidi="zh-CN"/>
      </w:rPr>
    </w:lvl>
    <w:lvl w:ilvl="1" w:tentative="0">
      <w:start w:val="1"/>
      <w:numFmt w:val="decimal"/>
      <w:lvlText w:val="（%2）"/>
      <w:lvlJc w:val="left"/>
      <w:pPr>
        <w:ind w:left="1255" w:hanging="527"/>
        <w:jc w:val="left"/>
      </w:pPr>
      <w:rPr>
        <w:rFonts w:hint="default" w:ascii="宋体" w:hAnsi="宋体" w:eastAsia="宋体" w:cs="宋体"/>
        <w:spacing w:val="-1"/>
        <w:w w:val="99"/>
        <w:sz w:val="19"/>
        <w:szCs w:val="19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34" w:hanging="527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408" w:hanging="527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483" w:hanging="527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557" w:hanging="527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632" w:hanging="527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706" w:hanging="527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781" w:hanging="527"/>
      </w:pPr>
      <w:rPr>
        <w:rFonts w:hint="default"/>
        <w:lang w:val="zh-CN" w:eastAsia="zh-CN" w:bidi="zh-CN"/>
      </w:rPr>
    </w:lvl>
  </w:abstractNum>
  <w:abstractNum w:abstractNumId="12">
    <w:nsid w:val="72183CF9"/>
    <w:multiLevelType w:val="multilevel"/>
    <w:tmpl w:val="72183CF9"/>
    <w:lvl w:ilvl="0" w:tentative="0">
      <w:start w:val="1"/>
      <w:numFmt w:val="decimal"/>
      <w:lvlText w:val="（%1）"/>
      <w:lvlJc w:val="left"/>
      <w:pPr>
        <w:ind w:left="624" w:hanging="525"/>
        <w:jc w:val="left"/>
      </w:pPr>
      <w:rPr>
        <w:rFonts w:hint="default" w:ascii="宋体" w:hAnsi="宋体" w:eastAsia="宋体" w:cs="宋体"/>
        <w:spacing w:val="-1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51" w:hanging="525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682" w:hanging="52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13" w:hanging="52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744" w:hanging="52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775" w:hanging="52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806" w:hanging="52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837" w:hanging="52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868" w:hanging="525"/>
      </w:pPr>
      <w:rPr>
        <w:rFonts w:hint="default"/>
        <w:lang w:val="zh-CN" w:eastAsia="zh-CN" w:bidi="zh-CN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8"/>
  </w:num>
  <w:num w:numId="7">
    <w:abstractNumId w:val="12"/>
  </w:num>
  <w:num w:numId="8">
    <w:abstractNumId w:val="7"/>
  </w:num>
  <w:num w:numId="9">
    <w:abstractNumId w:val="0"/>
  </w:num>
  <w:num w:numId="10">
    <w:abstractNumId w:val="9"/>
  </w:num>
  <w:num w:numId="11">
    <w:abstractNumId w:val="11"/>
  </w:num>
  <w:num w:numId="12">
    <w:abstractNumId w:val="1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4A26F6D"/>
    <w:rsid w:val="0C2705EF"/>
    <w:rsid w:val="0F121E22"/>
    <w:rsid w:val="194F4B61"/>
    <w:rsid w:val="3D646ADB"/>
    <w:rsid w:val="786A75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100"/>
      <w:outlineLvl w:val="1"/>
    </w:pPr>
    <w:rPr>
      <w:rFonts w:ascii="宋体" w:hAnsi="宋体" w:eastAsia="宋体" w:cs="宋体"/>
      <w:b/>
      <w:bCs/>
      <w:sz w:val="21"/>
      <w:szCs w:val="21"/>
      <w:lang w:val="zh-CN" w:eastAsia="zh-CN" w:bidi="zh-CN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customStyle="1" w:styleId="7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624" w:hanging="525"/>
    </w:pPr>
    <w:rPr>
      <w:rFonts w:ascii="宋体" w:hAnsi="宋体" w:eastAsia="宋体" w:cs="宋体"/>
      <w:lang w:val="zh-CN" w:eastAsia="zh-CN" w:bidi="zh-CN"/>
    </w:rPr>
  </w:style>
  <w:style w:type="paragraph" w:customStyle="1" w:styleId="9">
    <w:name w:val="Table Paragraph"/>
    <w:basedOn w:val="1"/>
    <w:qFormat/>
    <w:uiPriority w:val="1"/>
    <w:pPr>
      <w:spacing w:before="112"/>
      <w:jc w:val="right"/>
    </w:pPr>
    <w:rPr>
      <w:rFonts w:ascii="Times New Roman" w:hAnsi="Times New Roman" w:eastAsia="Times New Roman" w:cs="Times New Roman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9" Type="http://schemas.openxmlformats.org/officeDocument/2006/relationships/fontTable" Target="fontTable.xml"/><Relationship Id="rId28" Type="http://schemas.openxmlformats.org/officeDocument/2006/relationships/numbering" Target="numbering.xml"/><Relationship Id="rId27" Type="http://schemas.openxmlformats.org/officeDocument/2006/relationships/customXml" Target="../customXml/item1.xml"/><Relationship Id="rId26" Type="http://schemas.openxmlformats.org/officeDocument/2006/relationships/image" Target="media/image22.jpeg"/><Relationship Id="rId25" Type="http://schemas.openxmlformats.org/officeDocument/2006/relationships/image" Target="media/image21.pn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jpe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2020-03-27T02:30:00Z</dcterms:created>
  <dc:creator>yin</dc:creator>
  <cp:lastModifiedBy>Administrator</cp:lastModifiedBy>
  <dcterms:modified xsi:type="dcterms:W3CDTF">2020-03-31T14:23:15Z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2020-03-27T00:00:00Z</vt:filetime>
  </property>
  <property fmtid="{D5CDD505-2E9C-101B-9397-08002B2CF9AE}" pid="3" name="Creator">
    <vt:lpwstr>WPS 文字</vt:lpwstr>
  </property>
  <property fmtid="{D5CDD505-2E9C-101B-9397-08002B2CF9AE}" pid="4" name="KSOProductBuildVer">
    <vt:lpwstr>2052-10.1.0.7698</vt:lpwstr>
  </property>
  <property fmtid="{D5CDD505-2E9C-101B-9397-08002B2CF9AE}" pid="5" name="LastSaved">
    <vt:filetime>2020-03-27T00:00:00Z</vt:filetime>
  </property>
</Properties>
</file>