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2158"/>
        <w:jc w:val="left"/>
      </w:pPr>
      <w:r>
        <w:pict>
          <v:shape id="_x0000_s1025" o:spid="_x0000_s1025" o:spt="75" type="#_x0000_t75" style="position:absolute;left:0pt;margin-left:976pt;margin-top:928pt;height:32pt;width:37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t>2020 年福州三牧中学初三物理自测试卷</w:t>
      </w:r>
      <w:r>
        <w:rPr>
          <w:w w:val="98"/>
        </w:rPr>
        <w:t xml:space="preserve"> </w:t>
      </w:r>
    </w:p>
    <w:p>
      <w:pPr>
        <w:pStyle w:val="5"/>
        <w:spacing w:before="168"/>
        <w:ind w:left="2806"/>
      </w:pPr>
      <w:r>
        <w:t xml:space="preserve">考试时间：60min 满分：100 分 g 取 10N/kg </w:t>
      </w:r>
    </w:p>
    <w:p>
      <w:pPr>
        <w:tabs>
          <w:tab w:val="left" w:pos="3358"/>
          <w:tab w:val="left" w:pos="5986"/>
          <w:tab w:val="left" w:pos="8399"/>
        </w:tabs>
        <w:spacing w:before="122" w:line="348" w:lineRule="auto"/>
        <w:ind w:left="112" w:right="2379" w:firstLine="1354"/>
        <w:jc w:val="left"/>
        <w:rPr>
          <w:b/>
          <w:sz w:val="21"/>
        </w:rPr>
      </w:pPr>
      <w:r>
        <w:rPr>
          <w:b/>
          <w:sz w:val="21"/>
        </w:rPr>
        <w:t>一、选择题（共</w:t>
      </w:r>
      <w:r>
        <w:rPr>
          <w:b/>
          <w:spacing w:val="-53"/>
          <w:sz w:val="21"/>
        </w:rPr>
        <w:t xml:space="preserve"> </w:t>
      </w:r>
      <w:r>
        <w:rPr>
          <w:b/>
          <w:sz w:val="21"/>
        </w:rPr>
        <w:t>30</w:t>
      </w:r>
      <w:r>
        <w:rPr>
          <w:b/>
          <w:spacing w:val="-54"/>
          <w:sz w:val="21"/>
        </w:rPr>
        <w:t xml:space="preserve"> </w:t>
      </w:r>
      <w:r>
        <w:rPr>
          <w:b/>
          <w:sz w:val="21"/>
        </w:rPr>
        <w:t>分，</w:t>
      </w:r>
      <w:r>
        <w:rPr>
          <w:b/>
          <w:spacing w:val="-3"/>
          <w:sz w:val="21"/>
        </w:rPr>
        <w:t>每</w:t>
      </w:r>
      <w:r>
        <w:rPr>
          <w:b/>
          <w:sz w:val="21"/>
        </w:rPr>
        <w:t>小题</w:t>
      </w:r>
      <w:r>
        <w:rPr>
          <w:b/>
          <w:spacing w:val="-53"/>
          <w:sz w:val="21"/>
        </w:rPr>
        <w:t xml:space="preserve"> </w:t>
      </w:r>
      <w:r>
        <w:rPr>
          <w:b/>
          <w:sz w:val="21"/>
        </w:rPr>
        <w:t>3</w:t>
      </w:r>
      <w:r>
        <w:rPr>
          <w:b/>
          <w:spacing w:val="-54"/>
          <w:sz w:val="21"/>
        </w:rPr>
        <w:t xml:space="preserve"> </w:t>
      </w:r>
      <w:r>
        <w:rPr>
          <w:b/>
          <w:sz w:val="21"/>
        </w:rPr>
        <w:t>分。每小题只有</w:t>
      </w:r>
      <w:r>
        <w:rPr>
          <w:b/>
          <w:spacing w:val="-3"/>
          <w:sz w:val="21"/>
        </w:rPr>
        <w:t>一</w:t>
      </w:r>
      <w:r>
        <w:rPr>
          <w:b/>
          <w:sz w:val="21"/>
        </w:rPr>
        <w:t>个正确的答案</w:t>
      </w:r>
      <w:r>
        <w:rPr>
          <w:b/>
          <w:spacing w:val="-3"/>
          <w:sz w:val="21"/>
        </w:rPr>
        <w:t>）</w:t>
      </w:r>
      <w:r>
        <w:rPr>
          <w:b/>
          <w:w w:val="99"/>
          <w:sz w:val="21"/>
        </w:rPr>
        <w:t xml:space="preserve"> </w:t>
      </w:r>
    </w:p>
    <w:p>
      <w:pPr>
        <w:pStyle w:val="9"/>
        <w:numPr>
          <w:ilvl w:val="0"/>
          <w:numId w:val="1"/>
        </w:numPr>
        <w:tabs>
          <w:tab w:val="left" w:pos="325"/>
        </w:tabs>
        <w:spacing w:before="0" w:after="0" w:line="269" w:lineRule="exact"/>
        <w:ind w:left="325" w:right="0" w:hanging="213"/>
        <w:jc w:val="left"/>
        <w:rPr>
          <w:sz w:val="21"/>
        </w:rPr>
      </w:pPr>
      <w:r>
        <w:drawing>
          <wp:anchor distT="0" distB="0" distL="0" distR="0" simplePos="0" relativeHeight="251671552" behindDoc="0" locked="0" layoutInCell="1" allowOverlap="1">
            <wp:simplePos x="0" y="0"/>
            <wp:positionH relativeFrom="page">
              <wp:posOffset>5870575</wp:posOffset>
            </wp:positionH>
            <wp:positionV relativeFrom="paragraph">
              <wp:posOffset>48260</wp:posOffset>
            </wp:positionV>
            <wp:extent cx="840105" cy="88392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9" cstate="print"/>
                    <a:stretch>
                      <a:fillRect/>
                    </a:stretch>
                  </pic:blipFill>
                  <pic:spPr>
                    <a:xfrm>
                      <a:off x="0" y="0"/>
                      <a:ext cx="840304" cy="883969"/>
                    </a:xfrm>
                    <a:prstGeom prst="rect">
                      <a:avLst/>
                    </a:prstGeom>
                  </pic:spPr>
                </pic:pic>
              </a:graphicData>
            </a:graphic>
          </wp:anchor>
        </w:drawing>
      </w:r>
      <w:r>
        <w:rPr>
          <w:spacing w:val="-3"/>
          <w:sz w:val="21"/>
        </w:rPr>
        <w:t>下列现象属于凝华的是</w:t>
      </w:r>
      <w:r>
        <w:rPr>
          <w:sz w:val="21"/>
        </w:rPr>
        <w:t>（</w:t>
      </w:r>
      <w:r>
        <w:rPr>
          <w:spacing w:val="104"/>
          <w:sz w:val="21"/>
        </w:rPr>
        <w:t xml:space="preserve"> </w:t>
      </w:r>
      <w:r>
        <w:rPr>
          <w:spacing w:val="-3"/>
          <w:sz w:val="21"/>
        </w:rPr>
        <w:t>）</w:t>
      </w:r>
      <w:r>
        <w:rPr>
          <w:sz w:val="21"/>
        </w:rPr>
        <w:t xml:space="preserve"> </w:t>
      </w:r>
    </w:p>
    <w:p>
      <w:pPr>
        <w:pStyle w:val="5"/>
        <w:spacing w:before="120"/>
      </w:pPr>
      <w:r>
        <w:t xml:space="preserve">A．滴水结冰 B．霜打枝头 C．露珠形成 D．薄雾飘渺 </w:t>
      </w:r>
    </w:p>
    <w:p>
      <w:pPr>
        <w:pStyle w:val="9"/>
        <w:numPr>
          <w:ilvl w:val="0"/>
          <w:numId w:val="1"/>
        </w:numPr>
        <w:tabs>
          <w:tab w:val="left" w:pos="431"/>
        </w:tabs>
        <w:spacing w:before="122" w:after="0" w:line="348" w:lineRule="auto"/>
        <w:ind w:left="112" w:right="2878" w:firstLine="0"/>
        <w:jc w:val="left"/>
        <w:rPr>
          <w:sz w:val="21"/>
        </w:rPr>
      </w:pPr>
      <w:r>
        <w:rPr>
          <w:spacing w:val="-7"/>
          <w:sz w:val="21"/>
        </w:rPr>
        <w:t>科技引领生活，第五代通信技术</w:t>
      </w:r>
      <w:r>
        <w:rPr>
          <w:spacing w:val="-3"/>
          <w:sz w:val="21"/>
        </w:rPr>
        <w:t>（</w:t>
      </w:r>
      <w:r>
        <w:rPr>
          <w:spacing w:val="-12"/>
          <w:sz w:val="21"/>
        </w:rPr>
        <w:t xml:space="preserve">简称 </w:t>
      </w:r>
      <w:r>
        <w:rPr>
          <w:sz w:val="21"/>
        </w:rPr>
        <w:t>5G</w:t>
      </w:r>
      <w:r>
        <w:rPr>
          <w:spacing w:val="-12"/>
          <w:sz w:val="21"/>
        </w:rPr>
        <w:t xml:space="preserve"> 技术</w:t>
      </w:r>
      <w:r>
        <w:rPr>
          <w:spacing w:val="-22"/>
          <w:sz w:val="21"/>
        </w:rPr>
        <w:t>）</w:t>
      </w:r>
      <w:r>
        <w:rPr>
          <w:spacing w:val="-5"/>
          <w:sz w:val="21"/>
        </w:rPr>
        <w:t>时代已经来临。比如无人驾驶车</w:t>
      </w:r>
      <w:r>
        <w:rPr>
          <w:spacing w:val="-9"/>
          <w:sz w:val="21"/>
        </w:rPr>
        <w:t xml:space="preserve">辆可以应用 </w:t>
      </w:r>
      <w:r>
        <w:rPr>
          <w:sz w:val="21"/>
        </w:rPr>
        <w:t>5G</w:t>
      </w:r>
      <w:r>
        <w:rPr>
          <w:spacing w:val="-14"/>
          <w:sz w:val="21"/>
        </w:rPr>
        <w:t xml:space="preserve"> 技术在一、两公里之外提前感知交通信号灯，如图 </w:t>
      </w:r>
      <w:r>
        <w:rPr>
          <w:sz w:val="21"/>
        </w:rPr>
        <w:t>1</w:t>
      </w:r>
      <w:r>
        <w:rPr>
          <w:spacing w:val="-21"/>
          <w:sz w:val="21"/>
        </w:rPr>
        <w:t xml:space="preserve"> 所示。其中 </w:t>
      </w:r>
      <w:r>
        <w:rPr>
          <w:sz w:val="21"/>
        </w:rPr>
        <w:t>5G</w:t>
      </w:r>
      <w:r>
        <w:rPr>
          <w:spacing w:val="-17"/>
          <w:sz w:val="21"/>
        </w:rPr>
        <w:t xml:space="preserve"> 技术</w:t>
      </w:r>
      <w:r>
        <w:rPr>
          <w:sz w:val="21"/>
        </w:rPr>
        <w:t>传</w:t>
      </w:r>
    </w:p>
    <w:p>
      <w:pPr>
        <w:pStyle w:val="5"/>
        <w:tabs>
          <w:tab w:val="left" w:pos="9001"/>
        </w:tabs>
        <w:spacing w:line="269" w:lineRule="exact"/>
        <w:rPr>
          <w:rFonts w:hint="eastAsia" w:ascii="楷体" w:eastAsia="楷体"/>
          <w:sz w:val="18"/>
        </w:rPr>
      </w:pPr>
      <w:r>
        <w:t>递信</w:t>
      </w:r>
      <w:r>
        <w:rPr>
          <w:spacing w:val="-3"/>
        </w:rPr>
        <w:t>息</w:t>
      </w:r>
      <w:r>
        <w:t>的</w:t>
      </w:r>
      <w:r>
        <w:rPr>
          <w:spacing w:val="-3"/>
        </w:rPr>
        <w:t>载</w:t>
      </w:r>
      <w:r>
        <w:t>体</w:t>
      </w:r>
      <w:r>
        <w:rPr>
          <w:spacing w:val="-3"/>
        </w:rPr>
        <w:t>及</w:t>
      </w:r>
      <w:r>
        <w:t>红</w:t>
      </w:r>
      <w:r>
        <w:rPr>
          <w:spacing w:val="-3"/>
        </w:rPr>
        <w:t>黄</w:t>
      </w:r>
      <w:r>
        <w:t>绿</w:t>
      </w:r>
      <w:r>
        <w:rPr>
          <w:spacing w:val="-3"/>
        </w:rPr>
        <w:t>三</w:t>
      </w:r>
      <w:r>
        <w:t>种颜</w:t>
      </w:r>
      <w:r>
        <w:rPr>
          <w:spacing w:val="-3"/>
        </w:rPr>
        <w:t>色</w:t>
      </w:r>
      <w:r>
        <w:t>指</w:t>
      </w:r>
      <w:r>
        <w:rPr>
          <w:spacing w:val="-3"/>
        </w:rPr>
        <w:t>示</w:t>
      </w:r>
      <w:r>
        <w:t>灯</w:t>
      </w:r>
      <w:r>
        <w:rPr>
          <w:spacing w:val="-3"/>
        </w:rPr>
        <w:t>的</w:t>
      </w:r>
      <w:r>
        <w:t>连</w:t>
      </w:r>
      <w:r>
        <w:rPr>
          <w:spacing w:val="-3"/>
        </w:rPr>
        <w:t>接</w:t>
      </w:r>
      <w:r>
        <w:t>方</w:t>
      </w:r>
      <w:r>
        <w:rPr>
          <w:spacing w:val="-3"/>
        </w:rPr>
        <w:t>式</w:t>
      </w:r>
      <w:r>
        <w:t>分别</w:t>
      </w:r>
      <w:r>
        <w:rPr>
          <w:spacing w:val="-3"/>
        </w:rPr>
        <w:t>是</w:t>
      </w:r>
      <w:r>
        <w:t xml:space="preserve">（   </w:t>
      </w:r>
      <w:r>
        <w:rPr>
          <w:spacing w:val="23"/>
        </w:rPr>
        <w:t xml:space="preserve"> </w:t>
      </w:r>
      <w:r>
        <w:rPr>
          <w:spacing w:val="-3"/>
        </w:rPr>
        <w:t>）</w:t>
      </w:r>
      <w:r>
        <w:rPr>
          <w:spacing w:val="-3"/>
        </w:rPr>
        <w:tab/>
      </w:r>
      <w:r>
        <w:rPr>
          <w:rFonts w:hint="eastAsia" w:ascii="楷体" w:eastAsia="楷体"/>
          <w:position w:val="4"/>
          <w:sz w:val="18"/>
        </w:rPr>
        <w:t>图</w:t>
      </w:r>
      <w:r>
        <w:rPr>
          <w:rFonts w:hint="eastAsia" w:ascii="楷体" w:eastAsia="楷体"/>
          <w:spacing w:val="-45"/>
          <w:position w:val="4"/>
          <w:sz w:val="18"/>
        </w:rPr>
        <w:t xml:space="preserve"> </w:t>
      </w:r>
      <w:r>
        <w:rPr>
          <w:rFonts w:hint="eastAsia" w:ascii="楷体" w:eastAsia="楷体"/>
          <w:position w:val="4"/>
          <w:sz w:val="18"/>
        </w:rPr>
        <w:t>1</w:t>
      </w:r>
    </w:p>
    <w:p>
      <w:pPr>
        <w:pStyle w:val="5"/>
        <w:spacing w:before="120" w:line="348" w:lineRule="auto"/>
        <w:ind w:right="5204"/>
      </w:pPr>
      <w:r>
        <w:t xml:space="preserve">A． 超 声 波  串 联             B． 电 磁 波  串 联C． 超 声 波 并 联 D． 电 磁 波 并 联 </w:t>
      </w:r>
    </w:p>
    <w:p>
      <w:pPr>
        <w:pStyle w:val="5"/>
        <w:spacing w:line="348" w:lineRule="auto"/>
        <w:ind w:right="1126"/>
      </w:pPr>
      <w:r>
        <w:t>3.2019</w:t>
      </w:r>
      <w:r>
        <w:rPr>
          <w:spacing w:val="-11"/>
        </w:rPr>
        <w:t xml:space="preserve"> 年初，我国 </w:t>
      </w:r>
      <w:r>
        <w:t>22</w:t>
      </w:r>
      <w:r>
        <w:rPr>
          <w:spacing w:val="-6"/>
        </w:rPr>
        <w:t xml:space="preserve"> 岁的年轻科学家曹原在石墨烯超导领域中取得了重大突破，让超导科技向前迈出了</w:t>
      </w:r>
      <w:r>
        <w:rPr>
          <w:spacing w:val="-4"/>
        </w:rPr>
        <w:t>一大步。下列电器或原件中适用超导材料的是</w:t>
      </w:r>
      <w:r>
        <w:t xml:space="preserve">（ </w:t>
      </w:r>
      <w:r>
        <w:rPr>
          <w:spacing w:val="-3"/>
        </w:rPr>
        <w:t>）</w:t>
      </w:r>
      <w:r>
        <w:t xml:space="preserve"> </w:t>
      </w:r>
    </w:p>
    <w:p>
      <w:pPr>
        <w:pStyle w:val="5"/>
        <w:spacing w:line="348" w:lineRule="auto"/>
        <w:ind w:right="1529"/>
      </w:pPr>
      <w:r>
        <w:t>A．</w:t>
      </w:r>
      <w:r>
        <w:rPr>
          <w:spacing w:val="-2"/>
        </w:rPr>
        <w:t xml:space="preserve">电动机中的线圈       </w:t>
      </w:r>
      <w:r>
        <w:t>B．</w:t>
      </w:r>
      <w:r>
        <w:rPr>
          <w:spacing w:val="-2"/>
        </w:rPr>
        <w:t xml:space="preserve">白炽灯的灯丝       </w:t>
      </w:r>
      <w:r>
        <w:t>C．</w:t>
      </w:r>
      <w:r>
        <w:rPr>
          <w:spacing w:val="-2"/>
        </w:rPr>
        <w:t xml:space="preserve">热得快的电热丝       </w:t>
      </w:r>
      <w:r>
        <w:t>D．</w:t>
      </w:r>
      <w:r>
        <w:rPr>
          <w:spacing w:val="-3"/>
        </w:rPr>
        <w:t>电暖气的加热管</w:t>
      </w:r>
      <w:r>
        <w:t>4.</w:t>
      </w:r>
      <w:r>
        <w:rPr>
          <w:spacing w:val="-3"/>
        </w:rPr>
        <w:t xml:space="preserve"> 生活中惯性现象无处不在，下列现象或实例中不是应用惯性的是( )</w:t>
      </w:r>
      <w:r>
        <w:t xml:space="preserve"> </w:t>
      </w:r>
    </w:p>
    <w:p>
      <w:pPr>
        <w:pStyle w:val="5"/>
        <w:spacing w:line="348" w:lineRule="auto"/>
        <w:ind w:right="4047"/>
      </w:pPr>
      <w:r>
        <w:t xml:space="preserve">A. 水银体温计使用前要甩一甩          B.洗衣机的脱水筒将衣服甩干C. 体育课上同学投掷实心球            D.乘坐汽车时要绑好安全带5.下列关于家庭电路和用电安全的说法正确的是（ ） </w:t>
      </w:r>
    </w:p>
    <w:p>
      <w:pPr>
        <w:pStyle w:val="5"/>
        <w:spacing w:line="348" w:lineRule="auto"/>
        <w:ind w:right="7722"/>
      </w:pPr>
      <w:r>
        <w:t xml:space="preserve">A.灯座的螺旋套应该接在火线上B.雷雨天气要尽快到大树下避雨 </w:t>
      </w:r>
    </w:p>
    <w:p>
      <w:pPr>
        <w:pStyle w:val="5"/>
        <w:spacing w:line="348" w:lineRule="auto"/>
        <w:ind w:right="6462"/>
      </w:pPr>
      <w:r>
        <w:drawing>
          <wp:anchor distT="0" distB="0" distL="0" distR="0" simplePos="0" relativeHeight="251662336" behindDoc="1" locked="0" layoutInCell="1" allowOverlap="1">
            <wp:simplePos x="0" y="0"/>
            <wp:positionH relativeFrom="page">
              <wp:posOffset>5713095</wp:posOffset>
            </wp:positionH>
            <wp:positionV relativeFrom="paragraph">
              <wp:posOffset>313055</wp:posOffset>
            </wp:positionV>
            <wp:extent cx="1101090" cy="72961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10" cstate="print"/>
                    <a:stretch>
                      <a:fillRect/>
                    </a:stretch>
                  </pic:blipFill>
                  <pic:spPr>
                    <a:xfrm>
                      <a:off x="0" y="0"/>
                      <a:ext cx="1101337" cy="729741"/>
                    </a:xfrm>
                    <a:prstGeom prst="rect">
                      <a:avLst/>
                    </a:prstGeom>
                  </pic:spPr>
                </pic:pic>
              </a:graphicData>
            </a:graphic>
          </wp:anchor>
        </w:drawing>
      </w:r>
      <w:r>
        <w:t xml:space="preserve">C.有金属外壳的用电器，金属外壳一定要接地D.空气开关跳闸，一定是电路中出现了短路 </w:t>
      </w:r>
    </w:p>
    <w:p>
      <w:pPr>
        <w:pStyle w:val="9"/>
        <w:numPr>
          <w:ilvl w:val="0"/>
          <w:numId w:val="2"/>
        </w:numPr>
        <w:tabs>
          <w:tab w:val="left" w:pos="325"/>
        </w:tabs>
        <w:spacing w:before="0" w:after="0" w:line="348" w:lineRule="auto"/>
        <w:ind w:left="112" w:right="3090" w:firstLine="0"/>
        <w:jc w:val="left"/>
        <w:rPr>
          <w:sz w:val="21"/>
        </w:rPr>
      </w:pPr>
      <w:r>
        <w:rPr>
          <w:spacing w:val="-18"/>
          <w:sz w:val="21"/>
        </w:rPr>
        <w:t xml:space="preserve">如图 </w:t>
      </w:r>
      <w:r>
        <w:rPr>
          <w:spacing w:val="-7"/>
          <w:sz w:val="21"/>
        </w:rPr>
        <w:t>2</w:t>
      </w:r>
      <w:r>
        <w:rPr>
          <w:spacing w:val="-9"/>
          <w:sz w:val="21"/>
        </w:rPr>
        <w:t xml:space="preserve">，首张黑洞照片于 </w:t>
      </w:r>
      <w:r>
        <w:rPr>
          <w:sz w:val="21"/>
        </w:rPr>
        <w:t>2019</w:t>
      </w:r>
      <w:r>
        <w:rPr>
          <w:spacing w:val="-33"/>
          <w:sz w:val="21"/>
        </w:rPr>
        <w:t xml:space="preserve"> 年 </w:t>
      </w:r>
      <w:r>
        <w:rPr>
          <w:sz w:val="21"/>
        </w:rPr>
        <w:t>4</w:t>
      </w:r>
      <w:r>
        <w:rPr>
          <w:spacing w:val="-33"/>
          <w:sz w:val="21"/>
        </w:rPr>
        <w:t xml:space="preserve"> 月 </w:t>
      </w:r>
      <w:r>
        <w:rPr>
          <w:sz w:val="21"/>
        </w:rPr>
        <w:t>10</w:t>
      </w:r>
      <w:r>
        <w:rPr>
          <w:spacing w:val="-10"/>
          <w:sz w:val="21"/>
        </w:rPr>
        <w:t xml:space="preserve"> 日问世。过去人们不能“看见”黑洞，但</w:t>
      </w:r>
      <w:r>
        <w:rPr>
          <w:spacing w:val="-5"/>
          <w:sz w:val="21"/>
        </w:rPr>
        <w:t>可通过其对恒星和气体的影响来间接感知它的存在。这种研究方法是</w:t>
      </w:r>
      <w:r>
        <w:rPr>
          <w:sz w:val="21"/>
        </w:rPr>
        <w:t>（</w:t>
      </w:r>
      <w:r>
        <w:rPr>
          <w:spacing w:val="15"/>
          <w:sz w:val="21"/>
        </w:rPr>
        <w:t xml:space="preserve"> </w:t>
      </w:r>
      <w:r>
        <w:rPr>
          <w:sz w:val="21"/>
        </w:rPr>
        <w:t xml:space="preserve">） </w:t>
      </w:r>
    </w:p>
    <w:p>
      <w:pPr>
        <w:pStyle w:val="5"/>
        <w:tabs>
          <w:tab w:val="left" w:pos="8593"/>
        </w:tabs>
        <w:rPr>
          <w:rFonts w:hint="eastAsia" w:ascii="楷体" w:eastAsia="楷体"/>
          <w:sz w:val="18"/>
        </w:rPr>
      </w:pPr>
      <w:r>
        <w:t>A.控</w:t>
      </w:r>
      <w:r>
        <w:rPr>
          <w:spacing w:val="-3"/>
        </w:rPr>
        <w:t>制</w:t>
      </w:r>
      <w:r>
        <w:t>变</w:t>
      </w:r>
      <w:r>
        <w:rPr>
          <w:spacing w:val="-3"/>
        </w:rPr>
        <w:t>量</w:t>
      </w:r>
      <w:r>
        <w:t xml:space="preserve">法    </w:t>
      </w:r>
      <w:r>
        <w:rPr>
          <w:spacing w:val="4"/>
        </w:rPr>
        <w:t xml:space="preserve"> </w:t>
      </w:r>
      <w:r>
        <w:t>B.</w:t>
      </w:r>
      <w:r>
        <w:rPr>
          <w:spacing w:val="-3"/>
        </w:rPr>
        <w:t>转换</w:t>
      </w:r>
      <w:r>
        <w:t xml:space="preserve">法      </w:t>
      </w:r>
      <w:r>
        <w:rPr>
          <w:spacing w:val="7"/>
        </w:rPr>
        <w:t xml:space="preserve"> </w:t>
      </w:r>
      <w:r>
        <w:t>C.</w:t>
      </w:r>
      <w:r>
        <w:rPr>
          <w:spacing w:val="-3"/>
        </w:rPr>
        <w:t>等</w:t>
      </w:r>
      <w:r>
        <w:t>效</w:t>
      </w:r>
      <w:r>
        <w:rPr>
          <w:spacing w:val="-3"/>
        </w:rPr>
        <w:t>替</w:t>
      </w:r>
      <w:r>
        <w:t xml:space="preserve">代法       </w:t>
      </w:r>
      <w:r>
        <w:rPr>
          <w:spacing w:val="3"/>
        </w:rPr>
        <w:t xml:space="preserve"> </w:t>
      </w:r>
      <w:r>
        <w:t>D.</w:t>
      </w:r>
      <w:r>
        <w:rPr>
          <w:spacing w:val="-3"/>
        </w:rPr>
        <w:t>理</w:t>
      </w:r>
      <w:r>
        <w:t>想</w:t>
      </w:r>
      <w:r>
        <w:rPr>
          <w:spacing w:val="-3"/>
        </w:rPr>
        <w:t>实</w:t>
      </w:r>
      <w:r>
        <w:t>验</w:t>
      </w:r>
      <w:r>
        <w:rPr>
          <w:spacing w:val="-3"/>
        </w:rPr>
        <w:t>法</w:t>
      </w:r>
      <w:r>
        <w:rPr>
          <w:spacing w:val="-3"/>
        </w:rPr>
        <w:tab/>
      </w:r>
      <w:r>
        <w:rPr>
          <w:rFonts w:hint="eastAsia" w:ascii="楷体" w:eastAsia="楷体"/>
          <w:position w:val="-8"/>
          <w:sz w:val="18"/>
        </w:rPr>
        <w:t>图</w:t>
      </w:r>
      <w:r>
        <w:rPr>
          <w:rFonts w:hint="eastAsia" w:ascii="楷体" w:eastAsia="楷体"/>
          <w:spacing w:val="-45"/>
          <w:position w:val="-8"/>
          <w:sz w:val="18"/>
        </w:rPr>
        <w:t xml:space="preserve"> </w:t>
      </w:r>
      <w:r>
        <w:rPr>
          <w:rFonts w:hint="eastAsia" w:ascii="楷体" w:eastAsia="楷体"/>
          <w:position w:val="-8"/>
          <w:sz w:val="18"/>
        </w:rPr>
        <w:t>2</w:t>
      </w:r>
    </w:p>
    <w:p>
      <w:pPr>
        <w:pStyle w:val="9"/>
        <w:numPr>
          <w:ilvl w:val="0"/>
          <w:numId w:val="2"/>
        </w:numPr>
        <w:tabs>
          <w:tab w:val="left" w:pos="325"/>
        </w:tabs>
        <w:spacing w:before="38" w:after="0" w:line="348" w:lineRule="auto"/>
        <w:ind w:left="112" w:right="1208" w:firstLine="0"/>
        <w:jc w:val="left"/>
        <w:rPr>
          <w:sz w:val="21"/>
        </w:rPr>
      </w:pPr>
      <w:r>
        <w:drawing>
          <wp:anchor distT="0" distB="0" distL="0" distR="0" simplePos="0" relativeHeight="251661312" behindDoc="1" locked="0" layoutInCell="1" allowOverlap="1">
            <wp:simplePos x="0" y="0"/>
            <wp:positionH relativeFrom="page">
              <wp:posOffset>5071745</wp:posOffset>
            </wp:positionH>
            <wp:positionV relativeFrom="paragraph">
              <wp:posOffset>283210</wp:posOffset>
            </wp:positionV>
            <wp:extent cx="1798320" cy="94361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11" cstate="print"/>
                    <a:stretch>
                      <a:fillRect/>
                    </a:stretch>
                  </pic:blipFill>
                  <pic:spPr>
                    <a:xfrm>
                      <a:off x="0" y="0"/>
                      <a:ext cx="1798282" cy="943346"/>
                    </a:xfrm>
                    <a:prstGeom prst="rect">
                      <a:avLst/>
                    </a:prstGeom>
                  </pic:spPr>
                </pic:pic>
              </a:graphicData>
            </a:graphic>
          </wp:anchor>
        </w:drawing>
      </w:r>
      <w:r>
        <w:rPr>
          <w:spacing w:val="-18"/>
          <w:sz w:val="21"/>
        </w:rPr>
        <w:t xml:space="preserve">如图 </w:t>
      </w:r>
      <w:r>
        <w:rPr>
          <w:sz w:val="21"/>
        </w:rPr>
        <w:t>3</w:t>
      </w:r>
      <w:r>
        <w:rPr>
          <w:spacing w:val="-9"/>
          <w:sz w:val="21"/>
        </w:rPr>
        <w:t xml:space="preserve"> 所示，闭合开关，铜棒向右运动，为使开关闭合后铜棒向左运动，下列操作可行的是</w:t>
      </w:r>
      <w:r>
        <w:rPr>
          <w:spacing w:val="-3"/>
          <w:sz w:val="21"/>
        </w:rPr>
        <w:t>（</w:t>
      </w:r>
      <w:r>
        <w:rPr>
          <w:spacing w:val="19"/>
          <w:sz w:val="21"/>
        </w:rPr>
        <w:t xml:space="preserve">  </w:t>
      </w:r>
      <w:r>
        <w:rPr>
          <w:sz w:val="21"/>
        </w:rPr>
        <w:t>） A．</w:t>
      </w:r>
      <w:r>
        <w:rPr>
          <w:spacing w:val="-3"/>
          <w:sz w:val="21"/>
        </w:rPr>
        <w:t>换用更细的铜棒</w:t>
      </w:r>
      <w:r>
        <w:rPr>
          <w:sz w:val="21"/>
        </w:rPr>
        <w:t xml:space="preserve"> </w:t>
      </w:r>
    </w:p>
    <w:p>
      <w:pPr>
        <w:pStyle w:val="5"/>
        <w:spacing w:line="348" w:lineRule="auto"/>
        <w:ind w:right="7830"/>
      </w:pPr>
      <w:r>
        <w:t>B．</w:t>
      </w:r>
      <w:r>
        <w:rPr>
          <w:spacing w:val="-3"/>
        </w:rPr>
        <w:t xml:space="preserve">将电源的正、负极对调   </w:t>
      </w:r>
      <w:r>
        <w:t>C．</w:t>
      </w:r>
      <w:r>
        <w:rPr>
          <w:spacing w:val="-3"/>
        </w:rPr>
        <w:t xml:space="preserve">向左移动滑动变阻器的滑片 </w:t>
      </w:r>
    </w:p>
    <w:p>
      <w:pPr>
        <w:pStyle w:val="5"/>
        <w:spacing w:line="269" w:lineRule="exact"/>
      </w:pPr>
      <w:r>
        <w:t xml:space="preserve">D．将电源正、负极和磁体 N、S 同时对调 </w:t>
      </w:r>
    </w:p>
    <w:p>
      <w:pPr>
        <w:spacing w:before="0" w:line="175" w:lineRule="exact"/>
        <w:ind w:left="0" w:right="2476" w:firstLine="0"/>
        <w:jc w:val="right"/>
        <w:rPr>
          <w:rFonts w:hint="eastAsia" w:ascii="楷体" w:eastAsia="楷体"/>
          <w:sz w:val="18"/>
        </w:rPr>
      </w:pPr>
      <w:r>
        <w:rPr>
          <w:rFonts w:hint="eastAsia" w:ascii="楷体" w:eastAsia="楷体"/>
          <w:sz w:val="18"/>
        </w:rPr>
        <w:t>图 3</w:t>
      </w:r>
    </w:p>
    <w:p>
      <w:pPr>
        <w:pStyle w:val="9"/>
        <w:numPr>
          <w:ilvl w:val="0"/>
          <w:numId w:val="2"/>
        </w:numPr>
        <w:tabs>
          <w:tab w:val="left" w:pos="431"/>
        </w:tabs>
        <w:spacing w:before="0" w:after="0" w:line="217" w:lineRule="exact"/>
        <w:ind w:left="430" w:right="0" w:hanging="319"/>
        <w:jc w:val="left"/>
        <w:rPr>
          <w:sz w:val="21"/>
        </w:rPr>
      </w:pPr>
      <w:r>
        <w:rPr>
          <w:spacing w:val="-19"/>
          <w:sz w:val="21"/>
        </w:rPr>
        <w:t xml:space="preserve">如图 </w:t>
      </w:r>
      <w:r>
        <w:rPr>
          <w:sz w:val="21"/>
        </w:rPr>
        <w:t>4</w:t>
      </w:r>
      <w:r>
        <w:rPr>
          <w:spacing w:val="-14"/>
          <w:sz w:val="21"/>
        </w:rPr>
        <w:t xml:space="preserve"> 所示的电路中，电源电压保持不变。开关 </w:t>
      </w:r>
      <w:r>
        <w:rPr>
          <w:sz w:val="21"/>
        </w:rPr>
        <w:t>S</w:t>
      </w:r>
      <w:r>
        <w:rPr>
          <w:spacing w:val="-11"/>
          <w:sz w:val="21"/>
        </w:rPr>
        <w:t xml:space="preserve"> 闭合，将滑动变阻</w:t>
      </w:r>
      <w:r>
        <w:rPr>
          <w:sz w:val="21"/>
        </w:rPr>
        <w:t xml:space="preserve"> </w:t>
      </w:r>
    </w:p>
    <w:p>
      <w:pPr>
        <w:pStyle w:val="5"/>
        <w:spacing w:before="119" w:line="348" w:lineRule="auto"/>
        <w:ind w:right="5622"/>
      </w:pPr>
      <w:r>
        <w:drawing>
          <wp:anchor distT="0" distB="0" distL="0" distR="0" simplePos="0" relativeHeight="251672576" behindDoc="0" locked="0" layoutInCell="1" allowOverlap="1">
            <wp:simplePos x="0" y="0"/>
            <wp:positionH relativeFrom="page">
              <wp:posOffset>5532755</wp:posOffset>
            </wp:positionH>
            <wp:positionV relativeFrom="paragraph">
              <wp:posOffset>175895</wp:posOffset>
            </wp:positionV>
            <wp:extent cx="1010920" cy="87249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2" cstate="print"/>
                    <a:stretch>
                      <a:fillRect/>
                    </a:stretch>
                  </pic:blipFill>
                  <pic:spPr>
                    <a:xfrm>
                      <a:off x="0" y="0"/>
                      <a:ext cx="1010663" cy="872503"/>
                    </a:xfrm>
                    <a:prstGeom prst="rect">
                      <a:avLst/>
                    </a:prstGeom>
                  </pic:spPr>
                </pic:pic>
              </a:graphicData>
            </a:graphic>
          </wp:anchor>
        </w:drawing>
      </w:r>
      <w:r>
        <w:rPr>
          <w:spacing w:val="-11"/>
        </w:rPr>
        <w:t xml:space="preserve">器的滑片 </w:t>
      </w:r>
      <w:r>
        <w:t>P</w:t>
      </w:r>
      <w:r>
        <w:rPr>
          <w:spacing w:val="-8"/>
        </w:rPr>
        <w:t xml:space="preserve"> 向右移动的过程中，下列正确的是</w:t>
      </w:r>
      <w:r>
        <w:t>（</w:t>
      </w:r>
      <w:r>
        <w:rPr>
          <w:spacing w:val="8"/>
        </w:rPr>
        <w:t xml:space="preserve">  </w:t>
      </w:r>
      <w:r>
        <w:rPr>
          <w:spacing w:val="-3"/>
        </w:rPr>
        <w:t xml:space="preserve">） </w:t>
      </w:r>
      <w:r>
        <w:rPr>
          <w:position w:val="1"/>
        </w:rPr>
        <w:t>A．</w:t>
      </w:r>
      <w:r>
        <w:rPr>
          <w:spacing w:val="15"/>
          <w:position w:val="1"/>
        </w:rPr>
        <w:t>电流表</w:t>
      </w:r>
      <w:r>
        <w:rPr>
          <w:position w:val="1"/>
        </w:rPr>
        <w:t>A</w:t>
      </w:r>
      <w:r>
        <w:rPr>
          <w:sz w:val="11"/>
        </w:rPr>
        <w:t>1</w:t>
      </w:r>
      <w:r>
        <w:rPr>
          <w:spacing w:val="-29"/>
          <w:sz w:val="11"/>
        </w:rPr>
        <w:t xml:space="preserve"> </w:t>
      </w:r>
      <w:r>
        <w:rPr>
          <w:spacing w:val="-3"/>
          <w:position w:val="1"/>
        </w:rPr>
        <w:t>的示数变大，</w:t>
      </w:r>
      <w:r>
        <w:rPr>
          <w:position w:val="1"/>
        </w:rPr>
        <w:t>A</w:t>
      </w:r>
      <w:r>
        <w:rPr>
          <w:spacing w:val="-11"/>
          <w:position w:val="1"/>
        </w:rPr>
        <w:t xml:space="preserve"> 的示数不变 </w:t>
      </w:r>
    </w:p>
    <w:p>
      <w:pPr>
        <w:pStyle w:val="9"/>
        <w:numPr>
          <w:ilvl w:val="0"/>
          <w:numId w:val="3"/>
        </w:numPr>
        <w:tabs>
          <w:tab w:val="left" w:pos="431"/>
        </w:tabs>
        <w:spacing w:before="1" w:after="0" w:line="240" w:lineRule="auto"/>
        <w:ind w:left="430" w:right="0" w:hanging="319"/>
        <w:jc w:val="left"/>
        <w:rPr>
          <w:sz w:val="21"/>
        </w:rPr>
      </w:pPr>
      <w:r>
        <w:rPr>
          <w:spacing w:val="15"/>
          <w:sz w:val="21"/>
        </w:rPr>
        <w:t>电流表</w:t>
      </w:r>
      <w:r>
        <w:rPr>
          <w:sz w:val="21"/>
        </w:rPr>
        <w:t>A</w:t>
      </w:r>
      <w:r>
        <w:rPr>
          <w:spacing w:val="-13"/>
          <w:sz w:val="21"/>
        </w:rPr>
        <w:t xml:space="preserve"> 的示数变大，电压表 </w:t>
      </w:r>
      <w:r>
        <w:rPr>
          <w:sz w:val="21"/>
        </w:rPr>
        <w:t>V</w:t>
      </w:r>
      <w:r>
        <w:rPr>
          <w:spacing w:val="-11"/>
          <w:sz w:val="21"/>
        </w:rPr>
        <w:t xml:space="preserve"> 的示数不变</w:t>
      </w:r>
      <w:r>
        <w:rPr>
          <w:sz w:val="21"/>
        </w:rPr>
        <w:t xml:space="preserve"> </w:t>
      </w:r>
    </w:p>
    <w:p>
      <w:pPr>
        <w:pStyle w:val="9"/>
        <w:numPr>
          <w:ilvl w:val="0"/>
          <w:numId w:val="3"/>
        </w:numPr>
        <w:tabs>
          <w:tab w:val="left" w:pos="431"/>
        </w:tabs>
        <w:spacing w:before="121" w:after="0" w:line="240" w:lineRule="auto"/>
        <w:ind w:left="430" w:right="0" w:hanging="319"/>
        <w:jc w:val="left"/>
        <w:rPr>
          <w:sz w:val="21"/>
        </w:rPr>
      </w:pPr>
      <w:r>
        <w:rPr>
          <w:spacing w:val="15"/>
          <w:position w:val="1"/>
          <w:sz w:val="21"/>
        </w:rPr>
        <w:t>电流表</w:t>
      </w:r>
      <w:r>
        <w:rPr>
          <w:position w:val="1"/>
          <w:sz w:val="21"/>
        </w:rPr>
        <w:t>A</w:t>
      </w:r>
      <w:r>
        <w:rPr>
          <w:sz w:val="11"/>
        </w:rPr>
        <w:t>1</w:t>
      </w:r>
      <w:r>
        <w:rPr>
          <w:spacing w:val="-25"/>
          <w:sz w:val="11"/>
        </w:rPr>
        <w:t xml:space="preserve"> </w:t>
      </w:r>
      <w:r>
        <w:rPr>
          <w:spacing w:val="-7"/>
          <w:position w:val="1"/>
          <w:sz w:val="21"/>
        </w:rPr>
        <w:t xml:space="preserve">的示数不变，电压表 </w:t>
      </w:r>
      <w:r>
        <w:rPr>
          <w:position w:val="1"/>
          <w:sz w:val="21"/>
        </w:rPr>
        <w:t>V</w:t>
      </w:r>
      <w:r>
        <w:rPr>
          <w:spacing w:val="-10"/>
          <w:position w:val="1"/>
          <w:sz w:val="21"/>
        </w:rPr>
        <w:t xml:space="preserve"> 的示数不变</w:t>
      </w:r>
      <w:r>
        <w:rPr>
          <w:position w:val="1"/>
          <w:sz w:val="21"/>
        </w:rPr>
        <w:t xml:space="preserve"> </w:t>
      </w:r>
    </w:p>
    <w:p>
      <w:pPr>
        <w:pStyle w:val="9"/>
        <w:numPr>
          <w:ilvl w:val="0"/>
          <w:numId w:val="3"/>
        </w:numPr>
        <w:tabs>
          <w:tab w:val="left" w:pos="431"/>
          <w:tab w:val="left" w:pos="8092"/>
        </w:tabs>
        <w:spacing w:before="120" w:after="0" w:line="240" w:lineRule="auto"/>
        <w:ind w:left="430" w:right="0" w:hanging="319"/>
        <w:jc w:val="left"/>
        <w:rPr>
          <w:rFonts w:hint="eastAsia" w:ascii="楷体" w:eastAsia="楷体"/>
          <w:sz w:val="18"/>
        </w:rPr>
      </w:pPr>
      <w:r>
        <w:rPr>
          <w:spacing w:val="-3"/>
          <w:position w:val="1"/>
          <w:sz w:val="21"/>
        </w:rPr>
        <w:t>电</w:t>
      </w:r>
      <w:r>
        <w:rPr>
          <w:position w:val="1"/>
          <w:sz w:val="21"/>
        </w:rPr>
        <w:t>流</w:t>
      </w:r>
      <w:r>
        <w:rPr>
          <w:spacing w:val="50"/>
          <w:position w:val="1"/>
          <w:sz w:val="21"/>
        </w:rPr>
        <w:t>表</w:t>
      </w:r>
      <w:r>
        <w:rPr>
          <w:position w:val="1"/>
          <w:sz w:val="21"/>
        </w:rPr>
        <w:t>A</w:t>
      </w:r>
      <w:r>
        <w:rPr>
          <w:sz w:val="11"/>
        </w:rPr>
        <w:t>1</w:t>
      </w:r>
      <w:r>
        <w:rPr>
          <w:spacing w:val="-24"/>
          <w:sz w:val="11"/>
        </w:rPr>
        <w:t xml:space="preserve"> </w:t>
      </w:r>
      <w:r>
        <w:rPr>
          <w:position w:val="1"/>
          <w:sz w:val="21"/>
        </w:rPr>
        <w:t>的</w:t>
      </w:r>
      <w:r>
        <w:rPr>
          <w:spacing w:val="-3"/>
          <w:position w:val="1"/>
          <w:sz w:val="21"/>
        </w:rPr>
        <w:t>示</w:t>
      </w:r>
      <w:r>
        <w:rPr>
          <w:position w:val="1"/>
          <w:sz w:val="21"/>
        </w:rPr>
        <w:t>数</w:t>
      </w:r>
      <w:r>
        <w:rPr>
          <w:spacing w:val="-3"/>
          <w:position w:val="1"/>
          <w:sz w:val="21"/>
        </w:rPr>
        <w:t>变</w:t>
      </w:r>
      <w:r>
        <w:rPr>
          <w:position w:val="1"/>
          <w:sz w:val="21"/>
        </w:rPr>
        <w:t>小，A</w:t>
      </w:r>
      <w:r>
        <w:rPr>
          <w:spacing w:val="-46"/>
          <w:position w:val="1"/>
          <w:sz w:val="21"/>
        </w:rPr>
        <w:t xml:space="preserve"> </w:t>
      </w:r>
      <w:r>
        <w:rPr>
          <w:position w:val="1"/>
          <w:sz w:val="21"/>
        </w:rPr>
        <w:t>的</w:t>
      </w:r>
      <w:r>
        <w:rPr>
          <w:spacing w:val="-3"/>
          <w:position w:val="1"/>
          <w:sz w:val="21"/>
        </w:rPr>
        <w:t>示</w:t>
      </w:r>
      <w:r>
        <w:rPr>
          <w:position w:val="1"/>
          <w:sz w:val="21"/>
        </w:rPr>
        <w:t>数</w:t>
      </w:r>
      <w:r>
        <w:rPr>
          <w:spacing w:val="-3"/>
          <w:position w:val="1"/>
          <w:sz w:val="21"/>
        </w:rPr>
        <w:t>变</w:t>
      </w:r>
      <w:r>
        <w:rPr>
          <w:position w:val="1"/>
          <w:sz w:val="21"/>
        </w:rPr>
        <w:t>大</w:t>
      </w:r>
      <w:r>
        <w:rPr>
          <w:position w:val="1"/>
          <w:sz w:val="21"/>
        </w:rPr>
        <w:tab/>
      </w:r>
      <w:r>
        <w:rPr>
          <w:rFonts w:hint="eastAsia" w:ascii="楷体" w:eastAsia="楷体"/>
          <w:position w:val="-8"/>
          <w:sz w:val="18"/>
        </w:rPr>
        <w:t>图</w:t>
      </w:r>
      <w:r>
        <w:rPr>
          <w:rFonts w:hint="eastAsia" w:ascii="楷体" w:eastAsia="楷体"/>
          <w:spacing w:val="-45"/>
          <w:position w:val="-8"/>
          <w:sz w:val="18"/>
        </w:rPr>
        <w:t xml:space="preserve"> </w:t>
      </w:r>
      <w:r>
        <w:rPr>
          <w:rFonts w:hint="eastAsia" w:ascii="楷体" w:eastAsia="楷体"/>
          <w:position w:val="-8"/>
          <w:sz w:val="18"/>
        </w:rPr>
        <w:t>4</w:t>
      </w:r>
    </w:p>
    <w:p>
      <w:pPr>
        <w:spacing w:after="0" w:line="240" w:lineRule="auto"/>
        <w:jc w:val="left"/>
        <w:rPr>
          <w:rFonts w:hint="eastAsia" w:ascii="楷体" w:eastAsia="楷体"/>
          <w:sz w:val="18"/>
        </w:rPr>
        <w:sectPr>
          <w:footerReference r:id="rId3" w:type="default"/>
          <w:type w:val="continuous"/>
          <w:pgSz w:w="11910" w:h="16850"/>
          <w:pgMar w:top="1200" w:right="0" w:bottom="1340" w:left="1020" w:header="720" w:footer="1149" w:gutter="0"/>
          <w:pgNumType w:start="1"/>
          <w:cols w:space="708" w:num="1"/>
        </w:sectPr>
      </w:pPr>
    </w:p>
    <w:p>
      <w:pPr>
        <w:pStyle w:val="9"/>
        <w:numPr>
          <w:ilvl w:val="0"/>
          <w:numId w:val="2"/>
        </w:numPr>
        <w:tabs>
          <w:tab w:val="left" w:pos="325"/>
        </w:tabs>
        <w:spacing w:before="53" w:after="0" w:line="352" w:lineRule="auto"/>
        <w:ind w:left="112" w:right="2674" w:firstLine="0"/>
        <w:jc w:val="left"/>
        <w:rPr>
          <w:sz w:val="21"/>
        </w:rPr>
      </w:pPr>
      <w:r>
        <w:drawing>
          <wp:anchor distT="0" distB="0" distL="0" distR="0" simplePos="0" relativeHeight="251674624" behindDoc="0" locked="0" layoutInCell="1" allowOverlap="1">
            <wp:simplePos x="0" y="0"/>
            <wp:positionH relativeFrom="page">
              <wp:posOffset>5937885</wp:posOffset>
            </wp:positionH>
            <wp:positionV relativeFrom="paragraph">
              <wp:posOffset>100330</wp:posOffset>
            </wp:positionV>
            <wp:extent cx="814705" cy="1199515"/>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3" cstate="print"/>
                    <a:stretch>
                      <a:fillRect/>
                    </a:stretch>
                  </pic:blipFill>
                  <pic:spPr>
                    <a:xfrm>
                      <a:off x="0" y="0"/>
                      <a:ext cx="814822" cy="1199543"/>
                    </a:xfrm>
                    <a:prstGeom prst="rect">
                      <a:avLst/>
                    </a:prstGeom>
                  </pic:spPr>
                </pic:pic>
              </a:graphicData>
            </a:graphic>
          </wp:anchor>
        </w:drawing>
      </w:r>
      <w:r>
        <w:rPr>
          <w:spacing w:val="-17"/>
          <w:sz w:val="21"/>
        </w:rPr>
        <w:t xml:space="preserve">如图 </w:t>
      </w:r>
      <w:r>
        <w:rPr>
          <w:sz w:val="21"/>
        </w:rPr>
        <w:t>5</w:t>
      </w:r>
      <w:r>
        <w:rPr>
          <w:spacing w:val="-16"/>
          <w:sz w:val="21"/>
        </w:rPr>
        <w:t xml:space="preserve"> 示，重力为 </w:t>
      </w:r>
      <w:r>
        <w:rPr>
          <w:sz w:val="21"/>
        </w:rPr>
        <w:t>G</w:t>
      </w:r>
      <w:r>
        <w:rPr>
          <w:spacing w:val="-8"/>
          <w:sz w:val="21"/>
        </w:rPr>
        <w:t xml:space="preserve"> 的木块被沿竖直方向的两根绳子拉住处于静止状态，已知木块</w:t>
      </w:r>
      <w:r>
        <w:rPr>
          <w:spacing w:val="7"/>
          <w:position w:val="1"/>
          <w:sz w:val="21"/>
        </w:rPr>
        <w:t xml:space="preserve"> 受</w:t>
      </w:r>
      <w:r>
        <w:rPr>
          <w:spacing w:val="-9"/>
          <w:position w:val="1"/>
          <w:sz w:val="21"/>
        </w:rPr>
        <w:t xml:space="preserve">到绳子向上拉力为 </w:t>
      </w:r>
      <w:r>
        <w:rPr>
          <w:position w:val="1"/>
          <w:sz w:val="21"/>
        </w:rPr>
        <w:t>F</w:t>
      </w:r>
      <w:r>
        <w:rPr>
          <w:sz w:val="11"/>
        </w:rPr>
        <w:t>1</w:t>
      </w:r>
      <w:r>
        <w:rPr>
          <w:spacing w:val="-9"/>
          <w:position w:val="1"/>
          <w:sz w:val="21"/>
        </w:rPr>
        <w:t xml:space="preserve">，向下拉力为 </w:t>
      </w:r>
      <w:r>
        <w:rPr>
          <w:position w:val="1"/>
          <w:sz w:val="21"/>
        </w:rPr>
        <w:t>F</w:t>
      </w:r>
      <w:r>
        <w:rPr>
          <w:sz w:val="11"/>
        </w:rPr>
        <w:t>2</w:t>
      </w:r>
      <w:r>
        <w:rPr>
          <w:spacing w:val="-3"/>
          <w:position w:val="1"/>
          <w:sz w:val="21"/>
        </w:rPr>
        <w:t>，现将下面绳子剪断，过了一段时间后，上面绳</w:t>
      </w:r>
      <w:r>
        <w:rPr>
          <w:position w:val="1"/>
          <w:sz w:val="21"/>
        </w:rPr>
        <w:t xml:space="preserve"> </w:t>
      </w:r>
    </w:p>
    <w:p>
      <w:pPr>
        <w:pStyle w:val="5"/>
        <w:tabs>
          <w:tab w:val="left" w:pos="2849"/>
        </w:tabs>
        <w:spacing w:line="263" w:lineRule="exact"/>
      </w:pPr>
      <w:r>
        <w:rPr>
          <w:position w:val="1"/>
        </w:rPr>
        <w:t>子对</w:t>
      </w:r>
      <w:r>
        <w:rPr>
          <w:spacing w:val="-3"/>
          <w:position w:val="1"/>
        </w:rPr>
        <w:t>木</w:t>
      </w:r>
      <w:r>
        <w:rPr>
          <w:position w:val="1"/>
        </w:rPr>
        <w:t>块</w:t>
      </w:r>
      <w:r>
        <w:rPr>
          <w:spacing w:val="-3"/>
          <w:position w:val="1"/>
        </w:rPr>
        <w:t>的拉</w:t>
      </w:r>
      <w:r>
        <w:rPr>
          <w:position w:val="1"/>
        </w:rPr>
        <w:t>力</w:t>
      </w:r>
      <w:r>
        <w:rPr>
          <w:spacing w:val="-50"/>
          <w:position w:val="1"/>
        </w:rPr>
        <w:t xml:space="preserve"> </w:t>
      </w:r>
      <w:r>
        <w:rPr>
          <w:position w:val="1"/>
        </w:rPr>
        <w:t>F</w:t>
      </w:r>
      <w:r>
        <w:rPr>
          <w:sz w:val="11"/>
        </w:rPr>
        <w:t>1</w:t>
      </w:r>
      <w:r>
        <w:rPr>
          <w:position w:val="1"/>
        </w:rPr>
        <w:t>大</w:t>
      </w:r>
      <w:r>
        <w:rPr>
          <w:spacing w:val="-3"/>
          <w:position w:val="1"/>
        </w:rPr>
        <w:t>小</w:t>
      </w:r>
      <w:r>
        <w:rPr>
          <w:position w:val="1"/>
        </w:rPr>
        <w:t>为（</w:t>
      </w:r>
      <w:r>
        <w:rPr>
          <w:position w:val="1"/>
        </w:rPr>
        <w:tab/>
      </w:r>
      <w:r>
        <w:rPr>
          <w:spacing w:val="-3"/>
          <w:position w:val="1"/>
        </w:rPr>
        <w:t>）</w:t>
      </w:r>
      <w:r>
        <w:rPr>
          <w:position w:val="1"/>
        </w:rPr>
        <w:t xml:space="preserve"> </w:t>
      </w:r>
    </w:p>
    <w:p>
      <w:pPr>
        <w:spacing w:before="112"/>
        <w:ind w:left="112" w:right="0" w:firstLine="0"/>
        <w:jc w:val="left"/>
        <w:rPr>
          <w:sz w:val="21"/>
        </w:rPr>
      </w:pPr>
      <w:r>
        <w:rPr>
          <w:position w:val="1"/>
          <w:sz w:val="21"/>
        </w:rPr>
        <w:t>A．</w:t>
      </w:r>
      <w:r>
        <w:rPr>
          <w:i/>
          <w:position w:val="1"/>
          <w:sz w:val="22"/>
        </w:rPr>
        <w:t>F</w:t>
      </w:r>
      <w:r>
        <w:rPr>
          <w:sz w:val="11"/>
        </w:rPr>
        <w:t>1</w:t>
      </w:r>
      <w:r>
        <w:rPr>
          <w:position w:val="1"/>
          <w:sz w:val="21"/>
        </w:rPr>
        <w:t>-</w:t>
      </w:r>
      <w:r>
        <w:rPr>
          <w:i/>
          <w:position w:val="1"/>
          <w:sz w:val="22"/>
        </w:rPr>
        <w:t>F</w:t>
      </w:r>
      <w:r>
        <w:rPr>
          <w:sz w:val="11"/>
        </w:rPr>
        <w:t>2</w:t>
      </w:r>
      <w:r>
        <w:rPr>
          <w:position w:val="1"/>
          <w:sz w:val="11"/>
        </w:rPr>
        <w:t xml:space="preserve"> </w:t>
      </w:r>
      <w:r>
        <w:rPr>
          <w:position w:val="1"/>
          <w:sz w:val="21"/>
        </w:rPr>
        <w:t>B．</w:t>
      </w:r>
      <w:r>
        <w:rPr>
          <w:i/>
          <w:position w:val="1"/>
          <w:sz w:val="22"/>
        </w:rPr>
        <w:t>F</w:t>
      </w:r>
      <w:r>
        <w:rPr>
          <w:sz w:val="11"/>
        </w:rPr>
        <w:t>1</w:t>
      </w:r>
      <w:r>
        <w:rPr>
          <w:position w:val="1"/>
          <w:sz w:val="21"/>
        </w:rPr>
        <w:t>+</w:t>
      </w:r>
      <w:r>
        <w:rPr>
          <w:i/>
          <w:position w:val="1"/>
          <w:sz w:val="22"/>
        </w:rPr>
        <w:t>F</w:t>
      </w:r>
      <w:r>
        <w:rPr>
          <w:sz w:val="11"/>
        </w:rPr>
        <w:t>2</w:t>
      </w:r>
      <w:r>
        <w:rPr>
          <w:position w:val="1"/>
          <w:sz w:val="11"/>
        </w:rPr>
        <w:t xml:space="preserve"> </w:t>
      </w:r>
      <w:r>
        <w:rPr>
          <w:position w:val="1"/>
          <w:sz w:val="21"/>
        </w:rPr>
        <w:t>C．</w:t>
      </w:r>
      <w:r>
        <w:rPr>
          <w:i/>
          <w:position w:val="1"/>
          <w:sz w:val="22"/>
        </w:rPr>
        <w:t>F</w:t>
      </w:r>
      <w:r>
        <w:rPr>
          <w:sz w:val="11"/>
        </w:rPr>
        <w:t>1</w:t>
      </w:r>
      <w:r>
        <w:rPr>
          <w:position w:val="1"/>
          <w:sz w:val="21"/>
        </w:rPr>
        <w:t>-G</w:t>
      </w:r>
      <w:r>
        <w:rPr>
          <w:spacing w:val="98"/>
          <w:position w:val="1"/>
          <w:sz w:val="21"/>
        </w:rPr>
        <w:t xml:space="preserve"> </w:t>
      </w:r>
      <w:r>
        <w:rPr>
          <w:position w:val="1"/>
          <w:sz w:val="21"/>
        </w:rPr>
        <w:t>D．</w:t>
      </w:r>
      <w:r>
        <w:rPr>
          <w:i/>
          <w:position w:val="1"/>
          <w:sz w:val="22"/>
        </w:rPr>
        <w:t>F</w:t>
      </w:r>
      <w:r>
        <w:rPr>
          <w:sz w:val="11"/>
        </w:rPr>
        <w:t>2</w:t>
      </w:r>
      <w:r>
        <w:rPr>
          <w:position w:val="1"/>
          <w:sz w:val="21"/>
        </w:rPr>
        <w:t xml:space="preserve">+G </w:t>
      </w:r>
    </w:p>
    <w:p>
      <w:pPr>
        <w:pStyle w:val="5"/>
        <w:spacing w:before="112"/>
      </w:pPr>
      <w:r>
        <w:rPr>
          <w:w w:val="100"/>
        </w:rPr>
        <w:t xml:space="preserve"> </w:t>
      </w:r>
    </w:p>
    <w:p>
      <w:pPr>
        <w:tabs>
          <w:tab w:val="left" w:pos="7861"/>
        </w:tabs>
        <w:spacing w:before="97"/>
        <w:ind w:left="112" w:right="0" w:firstLine="0"/>
        <w:jc w:val="left"/>
        <w:rPr>
          <w:rFonts w:hint="eastAsia" w:ascii="楷体" w:eastAsia="楷体"/>
          <w:sz w:val="18"/>
        </w:rPr>
      </w:pPr>
      <w:r>
        <w:rPr>
          <w:w w:val="100"/>
          <w:position w:val="-5"/>
          <w:sz w:val="21"/>
        </w:rPr>
        <w:t xml:space="preserve"> </w:t>
      </w:r>
      <w:r>
        <w:rPr>
          <w:position w:val="-5"/>
          <w:sz w:val="21"/>
        </w:rPr>
        <w:tab/>
      </w:r>
      <w:r>
        <w:rPr>
          <w:rFonts w:hint="eastAsia" w:ascii="楷体" w:eastAsia="楷体"/>
          <w:spacing w:val="-22"/>
          <w:sz w:val="18"/>
        </w:rPr>
        <w:t xml:space="preserve">图 </w:t>
      </w:r>
      <w:r>
        <w:rPr>
          <w:rFonts w:hint="eastAsia" w:ascii="楷体" w:eastAsia="楷体"/>
          <w:sz w:val="18"/>
        </w:rPr>
        <w:t>5</w:t>
      </w:r>
    </w:p>
    <w:p>
      <w:pPr>
        <w:pStyle w:val="5"/>
        <w:ind w:left="0"/>
        <w:rPr>
          <w:rFonts w:ascii="楷体"/>
          <w:sz w:val="8"/>
        </w:rPr>
      </w:pPr>
    </w:p>
    <w:p>
      <w:pPr>
        <w:pStyle w:val="9"/>
        <w:numPr>
          <w:ilvl w:val="0"/>
          <w:numId w:val="2"/>
        </w:numPr>
        <w:tabs>
          <w:tab w:val="left" w:pos="432"/>
        </w:tabs>
        <w:spacing w:before="71" w:after="0" w:line="333" w:lineRule="auto"/>
        <w:ind w:left="112" w:right="1126" w:firstLine="0"/>
        <w:jc w:val="left"/>
        <w:rPr>
          <w:sz w:val="21"/>
        </w:rPr>
      </w:pPr>
      <w:r>
        <w:pict>
          <v:group id="_x0000_s1026" o:spid="_x0000_s1026" o:spt="203" style="position:absolute;left:0pt;margin-left:360.75pt;margin-top:38.6pt;height:94.25pt;width:202.6pt;mso-position-horizontal-relative:page;z-index:-251653120;mso-width-relative:page;mso-height-relative:page;" coordorigin="7215,772" coordsize="4052,1885">
            <o:lock v:ext="edit"/>
            <v:shape id="_x0000_s1027" o:spid="_x0000_s1027" o:spt="75" type="#_x0000_t75" style="position:absolute;left:7215;top:772;height:1843;width:4052;" filled="f" o:preferrelative="t" stroked="f" coordsize="21600,21600">
              <v:path/>
              <v:fill on="f" focussize="0,0"/>
              <v:stroke on="f" joinstyle="miter"/>
              <v:imagedata r:id="rId14" o:title=""/>
              <o:lock v:ext="edit" aspectratio="t"/>
            </v:shape>
            <v:shape id="_x0000_s1028" o:spid="_x0000_s1028" o:spt="202" type="#_x0000_t202" style="position:absolute;left:9011;top:2476;height:180;width:337;" filled="f" stroked="f" coordsize="21600,21600">
              <v:path/>
              <v:fill on="f" focussize="0,0"/>
              <v:stroke on="f" joinstyle="miter"/>
              <v:imagedata o:title=""/>
              <o:lock v:ext="edit"/>
              <v:textbox inset="0mm,0mm,0mm,0mm">
                <w:txbxContent>
                  <w:p>
                    <w:pPr>
                      <w:spacing w:before="0" w:line="180" w:lineRule="exact"/>
                      <w:ind w:left="0" w:right="0" w:firstLine="0"/>
                      <w:jc w:val="left"/>
                      <w:rPr>
                        <w:rFonts w:hint="eastAsia" w:ascii="楷体" w:eastAsia="楷体"/>
                        <w:sz w:val="18"/>
                      </w:rPr>
                    </w:pPr>
                    <w:r>
                      <w:rPr>
                        <w:rFonts w:hint="eastAsia" w:ascii="楷体" w:eastAsia="楷体"/>
                        <w:spacing w:val="-22"/>
                        <w:sz w:val="18"/>
                      </w:rPr>
                      <w:t xml:space="preserve">图 </w:t>
                    </w:r>
                    <w:r>
                      <w:rPr>
                        <w:rFonts w:hint="eastAsia" w:ascii="楷体" w:eastAsia="楷体"/>
                        <w:sz w:val="18"/>
                      </w:rPr>
                      <w:t>6</w:t>
                    </w:r>
                  </w:p>
                </w:txbxContent>
              </v:textbox>
            </v:shape>
          </v:group>
        </w:pict>
      </w:r>
      <w:r>
        <w:rPr>
          <w:spacing w:val="-7"/>
          <w:sz w:val="21"/>
        </w:rPr>
        <w:t xml:space="preserve">如图 </w:t>
      </w:r>
      <w:r>
        <w:rPr>
          <w:sz w:val="21"/>
        </w:rPr>
        <w:t>6</w:t>
      </w:r>
      <w:r>
        <w:rPr>
          <w:spacing w:val="-7"/>
          <w:sz w:val="21"/>
        </w:rPr>
        <w:t xml:space="preserve"> 甲所示电路，电源电压保持不变．闭合开关 </w:t>
      </w:r>
      <w:r>
        <w:rPr>
          <w:sz w:val="21"/>
        </w:rPr>
        <w:t>S</w:t>
      </w:r>
      <w:r>
        <w:rPr>
          <w:spacing w:val="-5"/>
          <w:sz w:val="21"/>
        </w:rPr>
        <w:t xml:space="preserve">，当滑动变阻器的滑片 </w:t>
      </w:r>
      <w:r>
        <w:rPr>
          <w:i/>
          <w:sz w:val="22"/>
        </w:rPr>
        <w:t>P</w:t>
      </w:r>
      <w:r>
        <w:rPr>
          <w:i/>
          <w:spacing w:val="-23"/>
          <w:sz w:val="22"/>
        </w:rPr>
        <w:t xml:space="preserve"> </w:t>
      </w:r>
      <w:r>
        <w:rPr>
          <w:spacing w:val="-3"/>
          <w:sz w:val="21"/>
        </w:rPr>
        <w:t>从右端滑到左端的过程</w:t>
      </w:r>
      <w:r>
        <w:rPr>
          <w:spacing w:val="-3"/>
          <w:position w:val="1"/>
          <w:sz w:val="21"/>
        </w:rPr>
        <w:t>中，</w:t>
      </w:r>
      <w:r>
        <w:rPr>
          <w:i/>
          <w:spacing w:val="-3"/>
          <w:position w:val="1"/>
          <w:sz w:val="22"/>
        </w:rPr>
        <w:t>R</w:t>
      </w:r>
      <w:r>
        <w:rPr>
          <w:spacing w:val="-3"/>
          <w:sz w:val="11"/>
        </w:rPr>
        <w:t>1</w:t>
      </w:r>
      <w:r>
        <w:rPr>
          <w:spacing w:val="-3"/>
          <w:position w:val="1"/>
          <w:sz w:val="21"/>
        </w:rPr>
        <w:t>、</w:t>
      </w:r>
      <w:r>
        <w:rPr>
          <w:i/>
          <w:spacing w:val="-3"/>
          <w:position w:val="1"/>
          <w:sz w:val="22"/>
        </w:rPr>
        <w:t>R</w:t>
      </w:r>
      <w:r>
        <w:rPr>
          <w:spacing w:val="-3"/>
          <w:sz w:val="11"/>
        </w:rPr>
        <w:t>2</w:t>
      </w:r>
      <w:r>
        <w:rPr>
          <w:spacing w:val="-29"/>
          <w:sz w:val="11"/>
        </w:rPr>
        <w:t xml:space="preserve"> </w:t>
      </w:r>
      <w:r>
        <w:rPr>
          <w:spacing w:val="-28"/>
          <w:position w:val="1"/>
          <w:sz w:val="21"/>
        </w:rPr>
        <w:t xml:space="preserve">的 </w:t>
      </w:r>
      <w:r>
        <w:rPr>
          <w:i/>
          <w:position w:val="1"/>
          <w:sz w:val="22"/>
        </w:rPr>
        <w:t>I</w:t>
      </w:r>
      <w:r>
        <w:rPr>
          <w:position w:val="1"/>
          <w:sz w:val="21"/>
        </w:rPr>
        <w:t>－</w:t>
      </w:r>
      <w:r>
        <w:rPr>
          <w:i/>
          <w:position w:val="1"/>
          <w:sz w:val="22"/>
        </w:rPr>
        <w:t>U</w:t>
      </w:r>
      <w:r>
        <w:rPr>
          <w:i/>
          <w:spacing w:val="-60"/>
          <w:position w:val="1"/>
          <w:sz w:val="22"/>
        </w:rPr>
        <w:t xml:space="preserve"> </w:t>
      </w:r>
      <w:r>
        <w:rPr>
          <w:spacing w:val="-10"/>
          <w:position w:val="1"/>
          <w:sz w:val="21"/>
        </w:rPr>
        <w:t xml:space="preserve">关系图像如图 </w:t>
      </w:r>
      <w:r>
        <w:rPr>
          <w:position w:val="1"/>
          <w:sz w:val="21"/>
        </w:rPr>
        <w:t>6</w:t>
      </w:r>
      <w:r>
        <w:rPr>
          <w:spacing w:val="-8"/>
          <w:position w:val="1"/>
          <w:sz w:val="21"/>
        </w:rPr>
        <w:t xml:space="preserve"> 乙所示，则下列判断正确的是( )</w:t>
      </w:r>
      <w:r>
        <w:rPr>
          <w:position w:val="1"/>
          <w:sz w:val="21"/>
        </w:rPr>
        <w:t xml:space="preserve"> </w:t>
      </w:r>
    </w:p>
    <w:p>
      <w:pPr>
        <w:pStyle w:val="5"/>
        <w:spacing w:line="343" w:lineRule="auto"/>
        <w:ind w:right="7379"/>
      </w:pPr>
      <w:r>
        <w:rPr>
          <w:position w:val="1"/>
        </w:rPr>
        <w:t>A.</w:t>
      </w:r>
      <w:r>
        <w:rPr>
          <w:spacing w:val="-20"/>
          <w:position w:val="1"/>
        </w:rPr>
        <w:t xml:space="preserve">图线 </w:t>
      </w:r>
      <w:r>
        <w:rPr>
          <w:i/>
          <w:position w:val="1"/>
          <w:sz w:val="22"/>
        </w:rPr>
        <w:t>A</w:t>
      </w:r>
      <w:r>
        <w:rPr>
          <w:i/>
          <w:spacing w:val="-59"/>
          <w:position w:val="1"/>
          <w:sz w:val="22"/>
        </w:rPr>
        <w:t xml:space="preserve"> </w:t>
      </w:r>
      <w:r>
        <w:rPr>
          <w:spacing w:val="-15"/>
          <w:position w:val="1"/>
        </w:rPr>
        <w:t xml:space="preserve">是电阻 </w:t>
      </w:r>
      <w:r>
        <w:rPr>
          <w:i/>
          <w:position w:val="1"/>
          <w:sz w:val="22"/>
        </w:rPr>
        <w:t>R</w:t>
      </w:r>
      <w:r>
        <w:rPr>
          <w:sz w:val="11"/>
        </w:rPr>
        <w:t xml:space="preserve">1 </w:t>
      </w:r>
      <w:r>
        <w:rPr>
          <w:spacing w:val="-27"/>
          <w:position w:val="1"/>
        </w:rPr>
        <w:t xml:space="preserve">的 </w:t>
      </w:r>
      <w:r>
        <w:rPr>
          <w:i/>
          <w:position w:val="1"/>
          <w:sz w:val="22"/>
        </w:rPr>
        <w:t>I</w:t>
      </w:r>
      <w:r>
        <w:rPr>
          <w:position w:val="1"/>
        </w:rPr>
        <w:t>－</w:t>
      </w:r>
      <w:r>
        <w:rPr>
          <w:i/>
          <w:position w:val="1"/>
          <w:sz w:val="22"/>
        </w:rPr>
        <w:t>U</w:t>
      </w:r>
      <w:r>
        <w:rPr>
          <w:i/>
          <w:spacing w:val="-61"/>
          <w:position w:val="1"/>
          <w:sz w:val="22"/>
        </w:rPr>
        <w:t xml:space="preserve"> </w:t>
      </w:r>
      <w:r>
        <w:rPr>
          <w:spacing w:val="-1"/>
          <w:position w:val="1"/>
        </w:rPr>
        <w:t>关系图像</w:t>
      </w:r>
      <w:r>
        <w:rPr>
          <w:spacing w:val="-1"/>
        </w:rPr>
        <w:t>B.</w:t>
      </w:r>
      <w:r>
        <w:rPr>
          <w:spacing w:val="-8"/>
        </w:rPr>
        <w:t xml:space="preserve">电路消耗最大总功率为 </w:t>
      </w:r>
      <w:r>
        <w:t xml:space="preserve">8.1W </w:t>
      </w:r>
    </w:p>
    <w:p>
      <w:pPr>
        <w:pStyle w:val="9"/>
        <w:numPr>
          <w:ilvl w:val="0"/>
          <w:numId w:val="4"/>
        </w:numPr>
        <w:tabs>
          <w:tab w:val="left" w:pos="325"/>
        </w:tabs>
        <w:spacing w:before="0" w:after="0" w:line="289" w:lineRule="exact"/>
        <w:ind w:left="325" w:right="0" w:hanging="213"/>
        <w:jc w:val="left"/>
        <w:rPr>
          <w:sz w:val="21"/>
        </w:rPr>
      </w:pPr>
      <w:r>
        <w:rPr>
          <w:position w:val="1"/>
          <w:sz w:val="21"/>
        </w:rPr>
        <w:t>当</w:t>
      </w:r>
      <w:r>
        <w:rPr>
          <w:spacing w:val="-3"/>
          <w:position w:val="1"/>
          <w:sz w:val="21"/>
        </w:rPr>
        <w:t>电</w:t>
      </w:r>
      <w:r>
        <w:rPr>
          <w:position w:val="1"/>
          <w:sz w:val="21"/>
        </w:rPr>
        <w:t>压</w:t>
      </w:r>
      <w:r>
        <w:rPr>
          <w:spacing w:val="-3"/>
          <w:position w:val="1"/>
          <w:sz w:val="21"/>
        </w:rPr>
        <w:t>表</w:t>
      </w:r>
      <w:r>
        <w:rPr>
          <w:spacing w:val="-101"/>
          <w:position w:val="1"/>
          <w:sz w:val="21"/>
        </w:rPr>
        <w:t xml:space="preserve"> </w:t>
      </w:r>
      <w:r>
        <w:rPr>
          <w:spacing w:val="-3"/>
          <w:w w:val="100"/>
          <w:position w:val="3"/>
          <w:sz w:val="21"/>
        </w:rPr>
        <w:drawing>
          <wp:inline distT="0" distB="0" distL="0" distR="0">
            <wp:extent cx="138430" cy="137795"/>
            <wp:effectExtent l="0" t="0" r="0" b="0"/>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png"/>
                    <pic:cNvPicPr>
                      <a:picLocks noChangeAspect="1"/>
                    </pic:cNvPicPr>
                  </pic:nvPicPr>
                  <pic:blipFill>
                    <a:blip r:embed="rId15" cstate="print"/>
                    <a:stretch>
                      <a:fillRect/>
                    </a:stretch>
                  </pic:blipFill>
                  <pic:spPr>
                    <a:xfrm>
                      <a:off x="0" y="0"/>
                      <a:ext cx="138430" cy="138429"/>
                    </a:xfrm>
                    <a:prstGeom prst="rect">
                      <a:avLst/>
                    </a:prstGeom>
                  </pic:spPr>
                </pic:pic>
              </a:graphicData>
            </a:graphic>
          </wp:inline>
        </w:drawing>
      </w:r>
      <w:r>
        <w:rPr>
          <w:position w:val="1"/>
          <w:sz w:val="21"/>
        </w:rPr>
        <w:t>示</w:t>
      </w:r>
      <w:r>
        <w:rPr>
          <w:spacing w:val="-3"/>
          <w:position w:val="1"/>
          <w:sz w:val="21"/>
        </w:rPr>
        <w:t>数</w:t>
      </w:r>
      <w:r>
        <w:rPr>
          <w:position w:val="1"/>
          <w:sz w:val="21"/>
        </w:rPr>
        <w:t>是</w:t>
      </w:r>
      <w:r>
        <w:rPr>
          <w:spacing w:val="-53"/>
          <w:position w:val="1"/>
          <w:sz w:val="21"/>
        </w:rPr>
        <w:t xml:space="preserve"> </w:t>
      </w:r>
      <w:r>
        <w:rPr>
          <w:position w:val="1"/>
          <w:sz w:val="21"/>
        </w:rPr>
        <w:t>10</w:t>
      </w:r>
      <w:r>
        <w:rPr>
          <w:spacing w:val="1"/>
          <w:position w:val="1"/>
          <w:sz w:val="21"/>
        </w:rPr>
        <w:t xml:space="preserve"> </w:t>
      </w:r>
      <w:r>
        <w:rPr>
          <w:position w:val="1"/>
          <w:sz w:val="21"/>
        </w:rPr>
        <w:t>V</w:t>
      </w:r>
      <w:r>
        <w:rPr>
          <w:spacing w:val="-55"/>
          <w:position w:val="1"/>
          <w:sz w:val="21"/>
        </w:rPr>
        <w:t xml:space="preserve"> </w:t>
      </w:r>
      <w:r>
        <w:rPr>
          <w:spacing w:val="-3"/>
          <w:position w:val="1"/>
          <w:sz w:val="21"/>
        </w:rPr>
        <w:t>时</w:t>
      </w:r>
      <w:r>
        <w:rPr>
          <w:position w:val="1"/>
          <w:sz w:val="21"/>
        </w:rPr>
        <w:t>，</w:t>
      </w:r>
      <w:r>
        <w:rPr>
          <w:i/>
          <w:position w:val="1"/>
          <w:sz w:val="22"/>
        </w:rPr>
        <w:t>R</w:t>
      </w:r>
      <w:r>
        <w:rPr>
          <w:sz w:val="11"/>
        </w:rPr>
        <w:t>2</w:t>
      </w:r>
      <w:r>
        <w:rPr>
          <w:spacing w:val="-29"/>
          <w:sz w:val="11"/>
        </w:rPr>
        <w:t xml:space="preserve"> </w:t>
      </w:r>
      <w:r>
        <w:rPr>
          <w:position w:val="1"/>
          <w:sz w:val="21"/>
        </w:rPr>
        <w:t>接</w:t>
      </w:r>
      <w:r>
        <w:rPr>
          <w:spacing w:val="-3"/>
          <w:position w:val="1"/>
          <w:sz w:val="21"/>
        </w:rPr>
        <w:t>入</w:t>
      </w:r>
      <w:r>
        <w:rPr>
          <w:position w:val="1"/>
          <w:sz w:val="21"/>
        </w:rPr>
        <w:t>电</w:t>
      </w:r>
      <w:r>
        <w:rPr>
          <w:spacing w:val="-3"/>
          <w:position w:val="1"/>
          <w:sz w:val="21"/>
        </w:rPr>
        <w:t>路</w:t>
      </w:r>
      <w:r>
        <w:rPr>
          <w:position w:val="1"/>
          <w:sz w:val="21"/>
        </w:rPr>
        <w:t>中</w:t>
      </w:r>
      <w:r>
        <w:rPr>
          <w:spacing w:val="-3"/>
          <w:position w:val="1"/>
          <w:sz w:val="21"/>
        </w:rPr>
        <w:t>的</w:t>
      </w:r>
      <w:r>
        <w:rPr>
          <w:position w:val="1"/>
          <w:sz w:val="21"/>
        </w:rPr>
        <w:t>阻</w:t>
      </w:r>
      <w:r>
        <w:rPr>
          <w:spacing w:val="-3"/>
          <w:position w:val="1"/>
          <w:sz w:val="21"/>
        </w:rPr>
        <w:t>值</w:t>
      </w:r>
      <w:r>
        <w:rPr>
          <w:position w:val="1"/>
          <w:sz w:val="21"/>
        </w:rPr>
        <w:t>为</w:t>
      </w:r>
      <w:r>
        <w:rPr>
          <w:spacing w:val="-53"/>
          <w:position w:val="1"/>
          <w:sz w:val="21"/>
        </w:rPr>
        <w:t xml:space="preserve"> </w:t>
      </w:r>
      <w:r>
        <w:rPr>
          <w:position w:val="1"/>
          <w:sz w:val="21"/>
        </w:rPr>
        <w:t>20</w:t>
      </w:r>
      <w:r>
        <w:rPr>
          <w:spacing w:val="1"/>
          <w:position w:val="1"/>
          <w:sz w:val="21"/>
        </w:rPr>
        <w:t xml:space="preserve"> </w:t>
      </w:r>
      <w:r>
        <w:rPr>
          <w:spacing w:val="-3"/>
          <w:position w:val="1"/>
          <w:sz w:val="21"/>
        </w:rPr>
        <w:t>Ω</w:t>
      </w:r>
      <w:r>
        <w:rPr>
          <w:position w:val="1"/>
          <w:sz w:val="21"/>
        </w:rPr>
        <w:t xml:space="preserve"> </w:t>
      </w:r>
    </w:p>
    <w:p>
      <w:pPr>
        <w:pStyle w:val="9"/>
        <w:numPr>
          <w:ilvl w:val="0"/>
          <w:numId w:val="4"/>
        </w:numPr>
        <w:tabs>
          <w:tab w:val="left" w:pos="325"/>
        </w:tabs>
        <w:spacing w:before="91" w:after="0" w:line="240" w:lineRule="auto"/>
        <w:ind w:left="325" w:right="0" w:hanging="213"/>
        <w:jc w:val="left"/>
        <w:rPr>
          <w:sz w:val="21"/>
        </w:rPr>
      </w:pPr>
      <w:r>
        <w:rPr>
          <w:spacing w:val="-9"/>
          <w:position w:val="1"/>
          <w:sz w:val="21"/>
        </w:rPr>
        <w:t xml:space="preserve">电流表示数变化了 </w:t>
      </w:r>
      <w:r>
        <w:rPr>
          <w:position w:val="1"/>
          <w:sz w:val="21"/>
        </w:rPr>
        <w:t>0.7</w:t>
      </w:r>
      <w:r>
        <w:rPr>
          <w:spacing w:val="-2"/>
          <w:position w:val="1"/>
          <w:sz w:val="21"/>
        </w:rPr>
        <w:t xml:space="preserve"> </w:t>
      </w:r>
      <w:r>
        <w:rPr>
          <w:position w:val="1"/>
          <w:sz w:val="21"/>
        </w:rPr>
        <w:t>A</w:t>
      </w:r>
      <w:r>
        <w:rPr>
          <w:spacing w:val="-15"/>
          <w:position w:val="1"/>
          <w:sz w:val="21"/>
        </w:rPr>
        <w:t xml:space="preserve">，电阻 </w:t>
      </w:r>
      <w:r>
        <w:rPr>
          <w:i/>
          <w:position w:val="1"/>
          <w:sz w:val="22"/>
        </w:rPr>
        <w:t>R</w:t>
      </w:r>
      <w:r>
        <w:rPr>
          <w:sz w:val="11"/>
        </w:rPr>
        <w:t>2</w:t>
      </w:r>
      <w:r>
        <w:rPr>
          <w:spacing w:val="-29"/>
          <w:sz w:val="11"/>
        </w:rPr>
        <w:t xml:space="preserve"> </w:t>
      </w:r>
      <w:r>
        <w:rPr>
          <w:spacing w:val="-9"/>
          <w:position w:val="1"/>
          <w:sz w:val="21"/>
        </w:rPr>
        <w:t xml:space="preserve">消耗的功率变化了 </w:t>
      </w:r>
      <w:r>
        <w:rPr>
          <w:position w:val="1"/>
          <w:sz w:val="21"/>
        </w:rPr>
        <w:t>4.05</w:t>
      </w:r>
      <w:r>
        <w:rPr>
          <w:spacing w:val="1"/>
          <w:position w:val="1"/>
          <w:sz w:val="21"/>
        </w:rPr>
        <w:t xml:space="preserve"> </w:t>
      </w:r>
      <w:r>
        <w:rPr>
          <w:spacing w:val="-3"/>
          <w:position w:val="1"/>
          <w:sz w:val="21"/>
        </w:rPr>
        <w:t>W</w:t>
      </w:r>
      <w:r>
        <w:rPr>
          <w:position w:val="1"/>
          <w:sz w:val="21"/>
        </w:rPr>
        <w:t xml:space="preserve"> </w:t>
      </w:r>
    </w:p>
    <w:p>
      <w:pPr>
        <w:pStyle w:val="4"/>
        <w:spacing w:before="117"/>
      </w:pPr>
      <w:r>
        <w:rPr>
          <w:w w:val="99"/>
        </w:rPr>
        <w:t xml:space="preserve"> </w:t>
      </w:r>
    </w:p>
    <w:p>
      <w:pPr>
        <w:spacing w:before="123"/>
        <w:ind w:left="112" w:right="0" w:firstLine="0"/>
        <w:jc w:val="left"/>
        <w:rPr>
          <w:b/>
          <w:sz w:val="21"/>
        </w:rPr>
      </w:pPr>
      <w:r>
        <w:rPr>
          <w:b/>
          <w:w w:val="99"/>
          <w:sz w:val="21"/>
        </w:rPr>
        <w:t xml:space="preserve"> </w:t>
      </w:r>
    </w:p>
    <w:p>
      <w:pPr>
        <w:spacing w:before="119"/>
        <w:ind w:left="112" w:right="0" w:firstLine="0"/>
        <w:jc w:val="left"/>
        <w:rPr>
          <w:b/>
          <w:sz w:val="21"/>
        </w:rPr>
      </w:pPr>
      <w:r>
        <w:rPr>
          <w:b/>
          <w:sz w:val="21"/>
        </w:rPr>
        <w:t>二、填空题（每空 1 分，共 12 分）</w:t>
      </w:r>
      <w:r>
        <w:rPr>
          <w:b/>
          <w:w w:val="99"/>
          <w:sz w:val="21"/>
        </w:rPr>
        <w:t xml:space="preserve"> </w:t>
      </w:r>
    </w:p>
    <w:p>
      <w:pPr>
        <w:pStyle w:val="9"/>
        <w:numPr>
          <w:ilvl w:val="0"/>
          <w:numId w:val="2"/>
        </w:numPr>
        <w:tabs>
          <w:tab w:val="left" w:pos="537"/>
          <w:tab w:val="left" w:pos="4316"/>
          <w:tab w:val="left" w:pos="7131"/>
        </w:tabs>
        <w:spacing w:before="122" w:after="0" w:line="348" w:lineRule="auto"/>
        <w:ind w:left="112" w:right="1131" w:firstLine="0"/>
        <w:jc w:val="left"/>
        <w:rPr>
          <w:sz w:val="21"/>
        </w:rPr>
      </w:pPr>
      <w:r>
        <w:rPr>
          <w:sz w:val="21"/>
        </w:rPr>
        <w:t>用</w:t>
      </w:r>
      <w:r>
        <w:rPr>
          <w:spacing w:val="-3"/>
          <w:sz w:val="21"/>
        </w:rPr>
        <w:t>锤</w:t>
      </w:r>
      <w:r>
        <w:rPr>
          <w:sz w:val="21"/>
        </w:rPr>
        <w:t>头</w:t>
      </w:r>
      <w:r>
        <w:rPr>
          <w:spacing w:val="-3"/>
          <w:sz w:val="21"/>
        </w:rPr>
        <w:t>敲</w:t>
      </w:r>
      <w:r>
        <w:rPr>
          <w:sz w:val="21"/>
        </w:rPr>
        <w:t>打</w:t>
      </w:r>
      <w:r>
        <w:rPr>
          <w:spacing w:val="-3"/>
          <w:sz w:val="21"/>
        </w:rPr>
        <w:t>钉</w:t>
      </w:r>
      <w:r>
        <w:rPr>
          <w:sz w:val="21"/>
        </w:rPr>
        <w:t>子</w:t>
      </w:r>
      <w:r>
        <w:rPr>
          <w:spacing w:val="-3"/>
          <w:sz w:val="21"/>
        </w:rPr>
        <w:t>的过</w:t>
      </w:r>
      <w:r>
        <w:rPr>
          <w:sz w:val="21"/>
        </w:rPr>
        <w:t>程</w:t>
      </w:r>
      <w:r>
        <w:rPr>
          <w:spacing w:val="-3"/>
          <w:sz w:val="21"/>
        </w:rPr>
        <w:t>中</w:t>
      </w:r>
      <w:r>
        <w:rPr>
          <w:spacing w:val="-5"/>
          <w:sz w:val="21"/>
        </w:rPr>
        <w:t>，</w:t>
      </w:r>
      <w:r>
        <w:rPr>
          <w:spacing w:val="-3"/>
          <w:sz w:val="21"/>
        </w:rPr>
        <w:t>铁</w:t>
      </w:r>
      <w:r>
        <w:rPr>
          <w:sz w:val="21"/>
        </w:rPr>
        <w:t>钉</w:t>
      </w:r>
      <w:r>
        <w:rPr>
          <w:spacing w:val="-3"/>
          <w:sz w:val="21"/>
        </w:rPr>
        <w:t>的</w:t>
      </w:r>
      <w:r>
        <w:rPr>
          <w:sz w:val="21"/>
        </w:rPr>
        <w:t>温</w:t>
      </w:r>
      <w:r>
        <w:rPr>
          <w:spacing w:val="-3"/>
          <w:sz w:val="21"/>
        </w:rPr>
        <w:t>度</w:t>
      </w:r>
      <w:r>
        <w:rPr>
          <w:sz w:val="21"/>
        </w:rPr>
        <w:t>会</w:t>
      </w:r>
      <w:r>
        <w:rPr>
          <w:spacing w:val="-3"/>
          <w:sz w:val="21"/>
        </w:rPr>
        <w:t>升高</w:t>
      </w:r>
      <w:r>
        <w:rPr>
          <w:spacing w:val="-5"/>
          <w:sz w:val="21"/>
        </w:rPr>
        <w:t>，</w:t>
      </w:r>
      <w:r>
        <w:rPr>
          <w:spacing w:val="-3"/>
          <w:sz w:val="21"/>
        </w:rPr>
        <w:t>这</w:t>
      </w:r>
      <w:r>
        <w:rPr>
          <w:sz w:val="21"/>
        </w:rPr>
        <w:t>是</w:t>
      </w:r>
      <w:r>
        <w:rPr>
          <w:spacing w:val="-3"/>
          <w:sz w:val="21"/>
        </w:rPr>
        <w:t>通</w:t>
      </w:r>
      <w:r>
        <w:rPr>
          <w:sz w:val="21"/>
        </w:rPr>
        <w:t>过</w:t>
      </w:r>
      <w:r>
        <w:rPr>
          <w:sz w:val="21"/>
          <w:u w:val="single"/>
        </w:rPr>
        <w:t xml:space="preserve"> </w:t>
      </w:r>
      <w:r>
        <w:rPr>
          <w:sz w:val="21"/>
          <w:u w:val="single"/>
        </w:rPr>
        <w:tab/>
      </w:r>
      <w:r>
        <w:rPr>
          <w:sz w:val="21"/>
        </w:rPr>
        <w:t>的</w:t>
      </w:r>
      <w:r>
        <w:rPr>
          <w:spacing w:val="-3"/>
          <w:sz w:val="21"/>
        </w:rPr>
        <w:t>方</w:t>
      </w:r>
      <w:r>
        <w:rPr>
          <w:sz w:val="21"/>
        </w:rPr>
        <w:t>式</w:t>
      </w:r>
      <w:r>
        <w:rPr>
          <w:spacing w:val="-3"/>
          <w:sz w:val="21"/>
        </w:rPr>
        <w:t>改</w:t>
      </w:r>
      <w:r>
        <w:rPr>
          <w:sz w:val="21"/>
        </w:rPr>
        <w:t>变</w:t>
      </w:r>
      <w:r>
        <w:rPr>
          <w:spacing w:val="-3"/>
          <w:sz w:val="21"/>
        </w:rPr>
        <w:t>铁</w:t>
      </w:r>
      <w:r>
        <w:rPr>
          <w:sz w:val="21"/>
        </w:rPr>
        <w:t>钉</w:t>
      </w:r>
      <w:r>
        <w:rPr>
          <w:spacing w:val="-3"/>
          <w:sz w:val="21"/>
        </w:rPr>
        <w:t>内</w:t>
      </w:r>
      <w:r>
        <w:rPr>
          <w:sz w:val="21"/>
        </w:rPr>
        <w:t>能</w:t>
      </w:r>
      <w:r>
        <w:rPr>
          <w:spacing w:val="-8"/>
          <w:sz w:val="21"/>
        </w:rPr>
        <w:t>；</w:t>
      </w:r>
      <w:r>
        <w:rPr>
          <w:spacing w:val="-3"/>
          <w:sz w:val="21"/>
        </w:rPr>
        <w:t>铁</w:t>
      </w:r>
      <w:r>
        <w:rPr>
          <w:spacing w:val="-13"/>
          <w:sz w:val="21"/>
        </w:rPr>
        <w:t>钉</w:t>
      </w:r>
      <w:r>
        <w:rPr>
          <w:sz w:val="21"/>
        </w:rPr>
        <w:t>不容</w:t>
      </w:r>
      <w:r>
        <w:rPr>
          <w:spacing w:val="-3"/>
          <w:sz w:val="21"/>
        </w:rPr>
        <w:t>易</w:t>
      </w:r>
      <w:r>
        <w:rPr>
          <w:sz w:val="21"/>
        </w:rPr>
        <w:t>被</w:t>
      </w:r>
      <w:r>
        <w:rPr>
          <w:spacing w:val="-3"/>
          <w:sz w:val="21"/>
        </w:rPr>
        <w:t>压</w:t>
      </w:r>
      <w:r>
        <w:rPr>
          <w:sz w:val="21"/>
        </w:rPr>
        <w:t>缩</w:t>
      </w:r>
      <w:r>
        <w:rPr>
          <w:spacing w:val="-3"/>
          <w:sz w:val="21"/>
        </w:rPr>
        <w:t>，</w:t>
      </w:r>
      <w:r>
        <w:rPr>
          <w:sz w:val="21"/>
        </w:rPr>
        <w:t>是</w:t>
      </w:r>
      <w:r>
        <w:rPr>
          <w:spacing w:val="-3"/>
          <w:sz w:val="21"/>
        </w:rPr>
        <w:t>由</w:t>
      </w:r>
      <w:r>
        <w:rPr>
          <w:sz w:val="21"/>
        </w:rPr>
        <w:t>于</w:t>
      </w:r>
      <w:r>
        <w:rPr>
          <w:spacing w:val="-3"/>
          <w:sz w:val="21"/>
        </w:rPr>
        <w:t>铁</w:t>
      </w:r>
      <w:r>
        <w:rPr>
          <w:sz w:val="21"/>
        </w:rPr>
        <w:t>原子</w:t>
      </w:r>
      <w:r>
        <w:rPr>
          <w:spacing w:val="-3"/>
          <w:sz w:val="21"/>
        </w:rPr>
        <w:t>之</w:t>
      </w:r>
      <w:r>
        <w:rPr>
          <w:sz w:val="21"/>
        </w:rPr>
        <w:t>间有</w:t>
      </w:r>
      <w:r>
        <w:rPr>
          <w:sz w:val="21"/>
          <w:u w:val="single"/>
        </w:rPr>
        <w:t xml:space="preserve"> </w:t>
      </w:r>
      <w:r>
        <w:rPr>
          <w:sz w:val="21"/>
          <w:u w:val="single"/>
        </w:rPr>
        <w:tab/>
      </w:r>
      <w:r>
        <w:rPr>
          <w:spacing w:val="-3"/>
          <w:sz w:val="21"/>
        </w:rPr>
        <w:t>。</w:t>
      </w:r>
      <w:r>
        <w:rPr>
          <w:sz w:val="21"/>
        </w:rPr>
        <w:t xml:space="preserve"> </w:t>
      </w:r>
    </w:p>
    <w:p>
      <w:pPr>
        <w:pStyle w:val="9"/>
        <w:numPr>
          <w:ilvl w:val="0"/>
          <w:numId w:val="2"/>
        </w:numPr>
        <w:tabs>
          <w:tab w:val="left" w:pos="537"/>
          <w:tab w:val="left" w:pos="6634"/>
          <w:tab w:val="left" w:pos="7573"/>
        </w:tabs>
        <w:spacing w:before="1" w:after="0" w:line="348" w:lineRule="auto"/>
        <w:ind w:left="112" w:right="1131" w:firstLine="0"/>
        <w:jc w:val="left"/>
        <w:rPr>
          <w:sz w:val="21"/>
        </w:rPr>
      </w:pPr>
      <w:r>
        <w:rPr>
          <w:sz w:val="21"/>
        </w:rPr>
        <w:t>我</w:t>
      </w:r>
      <w:r>
        <w:rPr>
          <w:spacing w:val="-3"/>
          <w:sz w:val="21"/>
        </w:rPr>
        <w:t>国</w:t>
      </w:r>
      <w:r>
        <w:rPr>
          <w:sz w:val="21"/>
        </w:rPr>
        <w:t>正</w:t>
      </w:r>
      <w:r>
        <w:rPr>
          <w:spacing w:val="-3"/>
          <w:sz w:val="21"/>
        </w:rPr>
        <w:t>在</w:t>
      </w:r>
      <w:r>
        <w:rPr>
          <w:sz w:val="21"/>
        </w:rPr>
        <w:t>大</w:t>
      </w:r>
      <w:r>
        <w:rPr>
          <w:spacing w:val="-3"/>
          <w:sz w:val="21"/>
        </w:rPr>
        <w:t>力</w:t>
      </w:r>
      <w:r>
        <w:rPr>
          <w:sz w:val="21"/>
        </w:rPr>
        <w:t>开</w:t>
      </w:r>
      <w:r>
        <w:rPr>
          <w:spacing w:val="-3"/>
          <w:sz w:val="21"/>
        </w:rPr>
        <w:t>发核</w:t>
      </w:r>
      <w:r>
        <w:rPr>
          <w:sz w:val="21"/>
        </w:rPr>
        <w:t>能发</w:t>
      </w:r>
      <w:r>
        <w:rPr>
          <w:spacing w:val="-3"/>
          <w:sz w:val="21"/>
        </w:rPr>
        <w:t>电</w:t>
      </w:r>
      <w:r>
        <w:rPr>
          <w:spacing w:val="-34"/>
          <w:sz w:val="21"/>
        </w:rPr>
        <w:t>，</w:t>
      </w:r>
      <w:r>
        <w:rPr>
          <w:sz w:val="21"/>
        </w:rPr>
        <w:t>核</w:t>
      </w:r>
      <w:r>
        <w:rPr>
          <w:spacing w:val="-3"/>
          <w:sz w:val="21"/>
        </w:rPr>
        <w:t>电</w:t>
      </w:r>
      <w:r>
        <w:rPr>
          <w:sz w:val="21"/>
        </w:rPr>
        <w:t>站</w:t>
      </w:r>
      <w:r>
        <w:rPr>
          <w:spacing w:val="-3"/>
          <w:sz w:val="21"/>
        </w:rPr>
        <w:t>利</w:t>
      </w:r>
      <w:r>
        <w:rPr>
          <w:sz w:val="21"/>
        </w:rPr>
        <w:t>用</w:t>
      </w:r>
      <w:r>
        <w:rPr>
          <w:spacing w:val="-3"/>
          <w:sz w:val="21"/>
        </w:rPr>
        <w:t>核反</w:t>
      </w:r>
      <w:r>
        <w:rPr>
          <w:sz w:val="21"/>
        </w:rPr>
        <w:t>应堆</w:t>
      </w:r>
      <w:r>
        <w:rPr>
          <w:spacing w:val="-3"/>
          <w:sz w:val="21"/>
        </w:rPr>
        <w:t>中</w:t>
      </w:r>
      <w:r>
        <w:rPr>
          <w:sz w:val="21"/>
        </w:rPr>
        <w:t>核</w:t>
      </w:r>
      <w:r>
        <w:rPr>
          <w:sz w:val="21"/>
          <w:u w:val="single"/>
        </w:rPr>
        <w:t xml:space="preserve"> </w:t>
      </w:r>
      <w:r>
        <w:rPr>
          <w:sz w:val="21"/>
          <w:u w:val="single"/>
        </w:rPr>
        <w:tab/>
      </w:r>
      <w:r>
        <w:rPr>
          <w:spacing w:val="-3"/>
          <w:sz w:val="21"/>
        </w:rPr>
        <w:t>（选</w:t>
      </w:r>
      <w:r>
        <w:rPr>
          <w:sz w:val="21"/>
        </w:rPr>
        <w:t>填“</w:t>
      </w:r>
      <w:r>
        <w:rPr>
          <w:spacing w:val="-3"/>
          <w:sz w:val="21"/>
        </w:rPr>
        <w:t>聚</w:t>
      </w:r>
      <w:r>
        <w:rPr>
          <w:sz w:val="21"/>
        </w:rPr>
        <w:t>变”或</w:t>
      </w:r>
      <w:r>
        <w:rPr>
          <w:spacing w:val="-3"/>
          <w:sz w:val="21"/>
        </w:rPr>
        <w:t>“</w:t>
      </w:r>
      <w:r>
        <w:rPr>
          <w:sz w:val="21"/>
        </w:rPr>
        <w:t>裂</w:t>
      </w:r>
      <w:r>
        <w:rPr>
          <w:spacing w:val="-3"/>
          <w:sz w:val="21"/>
        </w:rPr>
        <w:t>变</w:t>
      </w:r>
      <w:r>
        <w:rPr>
          <w:spacing w:val="-19"/>
          <w:sz w:val="21"/>
        </w:rPr>
        <w:t>”）</w:t>
      </w:r>
      <w:r>
        <w:rPr>
          <w:sz w:val="21"/>
        </w:rPr>
        <w:t>来</w:t>
      </w:r>
      <w:r>
        <w:rPr>
          <w:spacing w:val="-13"/>
          <w:sz w:val="21"/>
        </w:rPr>
        <w:t>加</w:t>
      </w:r>
      <w:r>
        <w:rPr>
          <w:sz w:val="21"/>
        </w:rPr>
        <w:t>热水</w:t>
      </w:r>
      <w:r>
        <w:rPr>
          <w:spacing w:val="-3"/>
          <w:sz w:val="21"/>
        </w:rPr>
        <w:t>，</w:t>
      </w:r>
      <w:r>
        <w:rPr>
          <w:sz w:val="21"/>
        </w:rPr>
        <w:t>将</w:t>
      </w:r>
      <w:r>
        <w:rPr>
          <w:spacing w:val="-3"/>
          <w:sz w:val="21"/>
        </w:rPr>
        <w:t>核</w:t>
      </w:r>
      <w:r>
        <w:rPr>
          <w:sz w:val="21"/>
        </w:rPr>
        <w:t>能</w:t>
      </w:r>
      <w:r>
        <w:rPr>
          <w:spacing w:val="-3"/>
          <w:sz w:val="21"/>
        </w:rPr>
        <w:t>转</w:t>
      </w:r>
      <w:r>
        <w:rPr>
          <w:sz w:val="21"/>
        </w:rPr>
        <w:t>化</w:t>
      </w:r>
      <w:r>
        <w:rPr>
          <w:spacing w:val="-3"/>
          <w:sz w:val="21"/>
        </w:rPr>
        <w:t>为</w:t>
      </w:r>
      <w:r>
        <w:rPr>
          <w:sz w:val="21"/>
        </w:rPr>
        <w:t>水</w:t>
      </w:r>
      <w:r>
        <w:rPr>
          <w:spacing w:val="-3"/>
          <w:sz w:val="21"/>
        </w:rPr>
        <w:t>蒸</w:t>
      </w:r>
      <w:r>
        <w:rPr>
          <w:sz w:val="21"/>
        </w:rPr>
        <w:t>气的</w:t>
      </w:r>
      <w:r>
        <w:rPr>
          <w:spacing w:val="-3"/>
          <w:sz w:val="21"/>
        </w:rPr>
        <w:t>内</w:t>
      </w:r>
      <w:r>
        <w:rPr>
          <w:sz w:val="21"/>
        </w:rPr>
        <w:t>能</w:t>
      </w:r>
      <w:r>
        <w:rPr>
          <w:spacing w:val="-3"/>
          <w:sz w:val="21"/>
        </w:rPr>
        <w:t>，</w:t>
      </w:r>
      <w:r>
        <w:rPr>
          <w:sz w:val="21"/>
        </w:rPr>
        <w:t>再</w:t>
      </w:r>
      <w:r>
        <w:rPr>
          <w:spacing w:val="-3"/>
          <w:sz w:val="21"/>
        </w:rPr>
        <w:t>通</w:t>
      </w:r>
      <w:r>
        <w:rPr>
          <w:sz w:val="21"/>
        </w:rPr>
        <w:t>过</w:t>
      </w:r>
      <w:r>
        <w:rPr>
          <w:spacing w:val="-3"/>
          <w:sz w:val="21"/>
        </w:rPr>
        <w:t>蒸</w:t>
      </w:r>
      <w:r>
        <w:rPr>
          <w:sz w:val="21"/>
        </w:rPr>
        <w:t>汽</w:t>
      </w:r>
      <w:r>
        <w:rPr>
          <w:spacing w:val="-3"/>
          <w:sz w:val="21"/>
        </w:rPr>
        <w:t>轮</w:t>
      </w:r>
      <w:r>
        <w:rPr>
          <w:sz w:val="21"/>
        </w:rPr>
        <w:t>机带</w:t>
      </w:r>
      <w:r>
        <w:rPr>
          <w:spacing w:val="-3"/>
          <w:sz w:val="21"/>
        </w:rPr>
        <w:t>动</w:t>
      </w:r>
      <w:r>
        <w:rPr>
          <w:sz w:val="21"/>
        </w:rPr>
        <w:t>发</w:t>
      </w:r>
      <w:r>
        <w:rPr>
          <w:spacing w:val="-3"/>
          <w:sz w:val="21"/>
        </w:rPr>
        <w:t>电</w:t>
      </w:r>
      <w:r>
        <w:rPr>
          <w:sz w:val="21"/>
        </w:rPr>
        <w:t>机</w:t>
      </w:r>
      <w:r>
        <w:rPr>
          <w:spacing w:val="-3"/>
          <w:sz w:val="21"/>
        </w:rPr>
        <w:t>转</w:t>
      </w:r>
      <w:r>
        <w:rPr>
          <w:sz w:val="21"/>
        </w:rPr>
        <w:t>动</w:t>
      </w:r>
      <w:r>
        <w:rPr>
          <w:spacing w:val="-3"/>
          <w:sz w:val="21"/>
        </w:rPr>
        <w:t>，</w:t>
      </w:r>
      <w:r>
        <w:rPr>
          <w:sz w:val="21"/>
        </w:rPr>
        <w:t>将</w:t>
      </w:r>
      <w:r>
        <w:rPr>
          <w:sz w:val="21"/>
          <w:u w:val="single"/>
        </w:rPr>
        <w:t xml:space="preserve"> </w:t>
      </w:r>
      <w:r>
        <w:rPr>
          <w:sz w:val="21"/>
          <w:u w:val="single"/>
        </w:rPr>
        <w:tab/>
      </w:r>
      <w:r>
        <w:rPr>
          <w:spacing w:val="-3"/>
          <w:sz w:val="21"/>
        </w:rPr>
        <w:t>能</w:t>
      </w:r>
      <w:r>
        <w:rPr>
          <w:sz w:val="21"/>
        </w:rPr>
        <w:t>转</w:t>
      </w:r>
      <w:r>
        <w:rPr>
          <w:spacing w:val="-3"/>
          <w:sz w:val="21"/>
        </w:rPr>
        <w:t>化</w:t>
      </w:r>
      <w:r>
        <w:rPr>
          <w:sz w:val="21"/>
        </w:rPr>
        <w:t>为</w:t>
      </w:r>
      <w:r>
        <w:rPr>
          <w:spacing w:val="-3"/>
          <w:sz w:val="21"/>
        </w:rPr>
        <w:t>电</w:t>
      </w:r>
      <w:r>
        <w:rPr>
          <w:sz w:val="21"/>
        </w:rPr>
        <w:t>能</w:t>
      </w:r>
      <w:r>
        <w:rPr>
          <w:spacing w:val="-3"/>
          <w:sz w:val="21"/>
        </w:rPr>
        <w:t>。</w:t>
      </w:r>
      <w:r>
        <w:rPr>
          <w:sz w:val="21"/>
        </w:rPr>
        <w:t xml:space="preserve"> </w:t>
      </w:r>
    </w:p>
    <w:p>
      <w:pPr>
        <w:pStyle w:val="9"/>
        <w:numPr>
          <w:ilvl w:val="0"/>
          <w:numId w:val="2"/>
        </w:numPr>
        <w:tabs>
          <w:tab w:val="left" w:pos="432"/>
        </w:tabs>
        <w:spacing w:before="0" w:after="0" w:line="348" w:lineRule="auto"/>
        <w:ind w:left="112" w:right="3299" w:firstLine="0"/>
        <w:jc w:val="both"/>
        <w:rPr>
          <w:sz w:val="21"/>
        </w:rPr>
      </w:pPr>
      <w:r>
        <w:drawing>
          <wp:anchor distT="0" distB="0" distL="0" distR="0" simplePos="0" relativeHeight="251665408" behindDoc="1" locked="0" layoutInCell="1" allowOverlap="1">
            <wp:simplePos x="0" y="0"/>
            <wp:positionH relativeFrom="page">
              <wp:posOffset>5575300</wp:posOffset>
            </wp:positionH>
            <wp:positionV relativeFrom="paragraph">
              <wp:posOffset>126365</wp:posOffset>
            </wp:positionV>
            <wp:extent cx="1209675" cy="647700"/>
            <wp:effectExtent l="0" t="0" r="0" b="0"/>
            <wp:wrapNone/>
            <wp:docPr id="1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8.png"/>
                    <pic:cNvPicPr>
                      <a:picLocks noChangeAspect="1"/>
                    </pic:cNvPicPr>
                  </pic:nvPicPr>
                  <pic:blipFill>
                    <a:blip r:embed="rId16" cstate="print"/>
                    <a:stretch>
                      <a:fillRect/>
                    </a:stretch>
                  </pic:blipFill>
                  <pic:spPr>
                    <a:xfrm>
                      <a:off x="0" y="0"/>
                      <a:ext cx="1209674" cy="647700"/>
                    </a:xfrm>
                    <a:prstGeom prst="rect">
                      <a:avLst/>
                    </a:prstGeom>
                  </pic:spPr>
                </pic:pic>
              </a:graphicData>
            </a:graphic>
          </wp:anchor>
        </w:drawing>
      </w:r>
      <w:r>
        <w:rPr>
          <w:spacing w:val="-3"/>
          <w:sz w:val="21"/>
        </w:rPr>
        <w:t>哈素海是呼和浩特市一处著名的旅游景点。深秋时节一群南归的鸿雁飞翔在清</w:t>
      </w:r>
      <w:r>
        <w:rPr>
          <w:spacing w:val="-6"/>
          <w:sz w:val="21"/>
        </w:rPr>
        <w:t xml:space="preserve">澈见底而且平静的湖面上，如图 </w:t>
      </w:r>
      <w:r>
        <w:rPr>
          <w:sz w:val="21"/>
        </w:rPr>
        <w:t>7</w:t>
      </w:r>
      <w:r>
        <w:rPr>
          <w:spacing w:val="-9"/>
          <w:sz w:val="21"/>
        </w:rPr>
        <w:t xml:space="preserve"> 所示。这群鸿雁的倒影是由于光的</w:t>
      </w:r>
      <w:r>
        <w:rPr>
          <w:sz w:val="21"/>
          <w:u w:val="single"/>
        </w:rPr>
        <w:t xml:space="preserve">      </w:t>
      </w:r>
      <w:r>
        <w:rPr>
          <w:spacing w:val="9"/>
          <w:sz w:val="21"/>
        </w:rPr>
        <w:t xml:space="preserve"> (选</w:t>
      </w:r>
      <w:r>
        <w:rPr>
          <w:spacing w:val="-3"/>
          <w:sz w:val="21"/>
        </w:rPr>
        <w:t>填“折射”“反射”或“直线传播”)形成的；当鸿雁缓缓地向更高、更远的南方</w:t>
      </w:r>
    </w:p>
    <w:p>
      <w:pPr>
        <w:pStyle w:val="5"/>
        <w:tabs>
          <w:tab w:val="left" w:pos="3686"/>
          <w:tab w:val="left" w:pos="8517"/>
        </w:tabs>
        <w:rPr>
          <w:rFonts w:hint="eastAsia" w:ascii="楷体" w:hAnsi="楷体" w:eastAsia="楷体"/>
          <w:sz w:val="18"/>
        </w:rPr>
      </w:pPr>
      <w:r>
        <w:t>飞去</w:t>
      </w:r>
      <w:r>
        <w:rPr>
          <w:spacing w:val="-3"/>
        </w:rPr>
        <w:t>时</w:t>
      </w:r>
      <w:r>
        <w:t>，</w:t>
      </w:r>
      <w:r>
        <w:rPr>
          <w:spacing w:val="-3"/>
        </w:rPr>
        <w:t>它</w:t>
      </w:r>
      <w:r>
        <w:t>在</w:t>
      </w:r>
      <w:r>
        <w:rPr>
          <w:spacing w:val="-3"/>
        </w:rPr>
        <w:t>水</w:t>
      </w:r>
      <w:r>
        <w:t>中</w:t>
      </w:r>
      <w:r>
        <w:rPr>
          <w:spacing w:val="-3"/>
        </w:rPr>
        <w:t>像</w:t>
      </w:r>
      <w:r>
        <w:t>的</w:t>
      </w:r>
      <w:r>
        <w:rPr>
          <w:spacing w:val="-3"/>
        </w:rPr>
        <w:t>大</w:t>
      </w:r>
      <w:r>
        <w:t>小将</w:t>
      </w:r>
      <w:r>
        <w:rPr>
          <w:u w:val="single"/>
        </w:rPr>
        <w:t xml:space="preserve"> </w:t>
      </w:r>
      <w:r>
        <w:rPr>
          <w:u w:val="single"/>
        </w:rPr>
        <w:tab/>
      </w:r>
      <w:r>
        <w:t>(选</w:t>
      </w:r>
      <w:r>
        <w:rPr>
          <w:spacing w:val="-3"/>
        </w:rPr>
        <w:t>填</w:t>
      </w:r>
      <w:r>
        <w:t>“</w:t>
      </w:r>
      <w:r>
        <w:rPr>
          <w:spacing w:val="-3"/>
        </w:rPr>
        <w:t>变大</w:t>
      </w:r>
      <w:r>
        <w:t>”“</w:t>
      </w:r>
      <w:r>
        <w:rPr>
          <w:spacing w:val="-3"/>
        </w:rPr>
        <w:t>变</w:t>
      </w:r>
      <w:r>
        <w:t>小</w:t>
      </w:r>
      <w:r>
        <w:rPr>
          <w:spacing w:val="-3"/>
        </w:rPr>
        <w:t>”</w:t>
      </w:r>
      <w:r>
        <w:t>或</w:t>
      </w:r>
      <w:r>
        <w:rPr>
          <w:spacing w:val="-3"/>
        </w:rPr>
        <w:t>“</w:t>
      </w:r>
      <w:r>
        <w:t>不</w:t>
      </w:r>
      <w:r>
        <w:rPr>
          <w:spacing w:val="-3"/>
        </w:rPr>
        <w:t>变</w:t>
      </w:r>
      <w:r>
        <w:t>”)</w:t>
      </w:r>
      <w:r>
        <w:rPr>
          <w:spacing w:val="-3"/>
        </w:rPr>
        <w:t>。</w:t>
      </w:r>
      <w:r>
        <w:rPr>
          <w:spacing w:val="-3"/>
        </w:rPr>
        <w:tab/>
      </w:r>
      <w:r>
        <w:rPr>
          <w:rFonts w:hint="eastAsia" w:ascii="楷体" w:hAnsi="楷体" w:eastAsia="楷体"/>
          <w:position w:val="-5"/>
          <w:sz w:val="18"/>
        </w:rPr>
        <w:t>图</w:t>
      </w:r>
      <w:r>
        <w:rPr>
          <w:rFonts w:hint="eastAsia" w:ascii="楷体" w:hAnsi="楷体" w:eastAsia="楷体"/>
          <w:spacing w:val="-45"/>
          <w:position w:val="-5"/>
          <w:sz w:val="18"/>
        </w:rPr>
        <w:t xml:space="preserve"> </w:t>
      </w:r>
      <w:r>
        <w:rPr>
          <w:rFonts w:hint="eastAsia" w:ascii="楷体" w:hAnsi="楷体" w:eastAsia="楷体"/>
          <w:position w:val="-5"/>
          <w:sz w:val="18"/>
        </w:rPr>
        <w:t>7</w:t>
      </w:r>
    </w:p>
    <w:p>
      <w:pPr>
        <w:pStyle w:val="5"/>
        <w:spacing w:before="71"/>
      </w:pPr>
      <w:r>
        <w:rPr>
          <w:w w:val="100"/>
        </w:rPr>
        <w:t>14.20</w:t>
      </w:r>
      <w:r>
        <w:rPr>
          <w:spacing w:val="-3"/>
          <w:w w:val="100"/>
        </w:rPr>
        <w:t>1</w:t>
      </w:r>
      <w:r>
        <w:rPr>
          <w:w w:val="100"/>
        </w:rPr>
        <w:t>9</w:t>
      </w:r>
      <w:r>
        <w:rPr>
          <w:spacing w:val="-48"/>
        </w:rPr>
        <w:t xml:space="preserve"> </w:t>
      </w:r>
      <w:r>
        <w:rPr>
          <w:w w:val="100"/>
        </w:rPr>
        <w:t>年</w:t>
      </w:r>
      <w:r>
        <w:rPr>
          <w:spacing w:val="-46"/>
        </w:rPr>
        <w:t xml:space="preserve"> </w:t>
      </w:r>
      <w:r>
        <w:rPr>
          <w:spacing w:val="-3"/>
          <w:w w:val="100"/>
        </w:rPr>
        <w:t>1</w:t>
      </w:r>
      <w:r>
        <w:rPr>
          <w:w w:val="100"/>
        </w:rPr>
        <w:t>2</w:t>
      </w:r>
      <w:r>
        <w:rPr>
          <w:spacing w:val="-48"/>
        </w:rPr>
        <w:t xml:space="preserve"> </w:t>
      </w:r>
      <w:r>
        <w:rPr>
          <w:w w:val="100"/>
        </w:rPr>
        <w:t>月</w:t>
      </w:r>
      <w:r>
        <w:rPr>
          <w:spacing w:val="-45"/>
        </w:rPr>
        <w:t xml:space="preserve"> </w:t>
      </w:r>
      <w:r>
        <w:rPr>
          <w:spacing w:val="-3"/>
          <w:w w:val="100"/>
        </w:rPr>
        <w:t>1</w:t>
      </w:r>
      <w:r>
        <w:rPr>
          <w:w w:val="100"/>
        </w:rPr>
        <w:t>7</w:t>
      </w:r>
      <w:r>
        <w:rPr>
          <w:spacing w:val="-48"/>
        </w:rPr>
        <w:t xml:space="preserve"> </w:t>
      </w:r>
      <w:r>
        <w:rPr>
          <w:spacing w:val="-12"/>
          <w:w w:val="100"/>
        </w:rPr>
        <w:t>日，中国首艘自主建造航空母舰正式命名“山东舰”，“山东舰”为常规动力航母，满</w:t>
      </w:r>
    </w:p>
    <w:p>
      <w:pPr>
        <w:pStyle w:val="5"/>
        <w:tabs>
          <w:tab w:val="left" w:pos="3159"/>
          <w:tab w:val="left" w:pos="5881"/>
        </w:tabs>
        <w:spacing w:before="120" w:line="348" w:lineRule="auto"/>
        <w:ind w:right="1126"/>
      </w:pPr>
      <w:r>
        <w:drawing>
          <wp:anchor distT="0" distB="0" distL="0" distR="0" simplePos="0" relativeHeight="251664384" behindDoc="1" locked="0" layoutInCell="1" allowOverlap="1">
            <wp:simplePos x="0" y="0"/>
            <wp:positionH relativeFrom="page">
              <wp:posOffset>5426710</wp:posOffset>
            </wp:positionH>
            <wp:positionV relativeFrom="paragraph">
              <wp:posOffset>442595</wp:posOffset>
            </wp:positionV>
            <wp:extent cx="1491615" cy="1017905"/>
            <wp:effectExtent l="0" t="0" r="0" b="0"/>
            <wp:wrapNone/>
            <wp:docPr id="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9.png"/>
                    <pic:cNvPicPr>
                      <a:picLocks noChangeAspect="1"/>
                    </pic:cNvPicPr>
                  </pic:nvPicPr>
                  <pic:blipFill>
                    <a:blip r:embed="rId17" cstate="print"/>
                    <a:stretch>
                      <a:fillRect/>
                    </a:stretch>
                  </pic:blipFill>
                  <pic:spPr>
                    <a:xfrm>
                      <a:off x="0" y="0"/>
                      <a:ext cx="1491856" cy="1018032"/>
                    </a:xfrm>
                    <a:prstGeom prst="rect">
                      <a:avLst/>
                    </a:prstGeom>
                  </pic:spPr>
                </pic:pic>
              </a:graphicData>
            </a:graphic>
          </wp:anchor>
        </w:drawing>
      </w:r>
      <w:r>
        <w:t>载时</w:t>
      </w:r>
      <w:r>
        <w:rPr>
          <w:spacing w:val="-3"/>
        </w:rPr>
        <w:t>的</w:t>
      </w:r>
      <w:r>
        <w:t>排</w:t>
      </w:r>
      <w:r>
        <w:rPr>
          <w:spacing w:val="-3"/>
        </w:rPr>
        <w:t>水</w:t>
      </w:r>
      <w:r>
        <w:t>量</w:t>
      </w:r>
      <w:r>
        <w:rPr>
          <w:spacing w:val="-3"/>
        </w:rPr>
        <w:t>约</w:t>
      </w:r>
      <w:r>
        <w:t>为</w:t>
      </w:r>
      <w:r>
        <w:rPr>
          <w:spacing w:val="-40"/>
        </w:rPr>
        <w:t xml:space="preserve"> </w:t>
      </w:r>
      <w:r>
        <w:t>5</w:t>
      </w:r>
      <w:r>
        <w:rPr>
          <w:spacing w:val="-43"/>
        </w:rPr>
        <w:t xml:space="preserve"> </w:t>
      </w:r>
      <w:r>
        <w:t>万</w:t>
      </w:r>
      <w:r>
        <w:rPr>
          <w:spacing w:val="-3"/>
        </w:rPr>
        <w:t>吨</w:t>
      </w:r>
      <w:r>
        <w:rPr>
          <w:spacing w:val="-10"/>
        </w:rPr>
        <w:t>，</w:t>
      </w:r>
      <w:r>
        <w:rPr>
          <w:spacing w:val="-3"/>
        </w:rPr>
        <w:t>它</w:t>
      </w:r>
      <w:r>
        <w:t>满</w:t>
      </w:r>
      <w:r>
        <w:rPr>
          <w:spacing w:val="-3"/>
        </w:rPr>
        <w:t>载</w:t>
      </w:r>
      <w:r>
        <w:t>时</w:t>
      </w:r>
      <w:r>
        <w:rPr>
          <w:spacing w:val="-3"/>
        </w:rPr>
        <w:t>受</w:t>
      </w:r>
      <w:r>
        <w:t>到</w:t>
      </w:r>
      <w:r>
        <w:rPr>
          <w:spacing w:val="-3"/>
        </w:rPr>
        <w:t>的</w:t>
      </w:r>
      <w:r>
        <w:t>浮</w:t>
      </w:r>
      <w:r>
        <w:rPr>
          <w:spacing w:val="-3"/>
        </w:rPr>
        <w:t>力约</w:t>
      </w:r>
      <w:r>
        <w:t>为</w:t>
      </w:r>
      <w:r>
        <w:rPr>
          <w:u w:val="single"/>
        </w:rPr>
        <w:t xml:space="preserve"> </w:t>
      </w:r>
      <w:r>
        <w:rPr>
          <w:u w:val="single"/>
        </w:rPr>
        <w:tab/>
      </w:r>
      <w:r>
        <w:rPr>
          <w:spacing w:val="-7"/>
        </w:rPr>
        <w:t>N；</w:t>
      </w:r>
      <w:r>
        <w:rPr>
          <w:spacing w:val="-3"/>
        </w:rPr>
        <w:t>当</w:t>
      </w:r>
      <w:r>
        <w:t>航</w:t>
      </w:r>
      <w:r>
        <w:rPr>
          <w:spacing w:val="-3"/>
        </w:rPr>
        <w:t>母从</w:t>
      </w:r>
      <w:r>
        <w:t>海水</w:t>
      </w:r>
      <w:r>
        <w:rPr>
          <w:spacing w:val="-3"/>
        </w:rPr>
        <w:t>密</w:t>
      </w:r>
      <w:r>
        <w:t>度</w:t>
      </w:r>
      <w:r>
        <w:rPr>
          <w:spacing w:val="-3"/>
        </w:rPr>
        <w:t>较</w:t>
      </w:r>
      <w:r>
        <w:t>小</w:t>
      </w:r>
      <w:r>
        <w:rPr>
          <w:spacing w:val="-3"/>
        </w:rPr>
        <w:t>的</w:t>
      </w:r>
      <w:r>
        <w:t>港</w:t>
      </w:r>
      <w:r>
        <w:rPr>
          <w:spacing w:val="-3"/>
        </w:rPr>
        <w:t>口</w:t>
      </w:r>
      <w:r>
        <w:t>驶</w:t>
      </w:r>
      <w:r>
        <w:rPr>
          <w:spacing w:val="-3"/>
        </w:rPr>
        <w:t>达</w:t>
      </w:r>
      <w:r>
        <w:t>密</w:t>
      </w:r>
      <w:r>
        <w:rPr>
          <w:spacing w:val="-11"/>
        </w:rPr>
        <w:t>度</w:t>
      </w:r>
      <w:r>
        <w:t>较大</w:t>
      </w:r>
      <w:r>
        <w:rPr>
          <w:spacing w:val="-3"/>
        </w:rPr>
        <w:t>的</w:t>
      </w:r>
      <w:r>
        <w:t>远</w:t>
      </w:r>
      <w:r>
        <w:rPr>
          <w:spacing w:val="-3"/>
        </w:rPr>
        <w:t>海</w:t>
      </w:r>
      <w:r>
        <w:t>时</w:t>
      </w:r>
      <w:r>
        <w:rPr>
          <w:spacing w:val="-3"/>
        </w:rPr>
        <w:t>，</w:t>
      </w:r>
      <w:r>
        <w:t>其</w:t>
      </w:r>
      <w:r>
        <w:rPr>
          <w:spacing w:val="-3"/>
        </w:rPr>
        <w:t>浮</w:t>
      </w:r>
      <w:r>
        <w:t>力</w:t>
      </w:r>
      <w:r>
        <w:rPr>
          <w:spacing w:val="-3"/>
        </w:rPr>
        <w:t>会</w:t>
      </w:r>
      <w:r>
        <w:rPr>
          <w:spacing w:val="-3"/>
          <w:u w:val="single"/>
        </w:rPr>
        <w:t xml:space="preserve"> </w:t>
      </w:r>
      <w:r>
        <w:rPr>
          <w:spacing w:val="-3"/>
          <w:u w:val="single"/>
        </w:rPr>
        <w:tab/>
      </w:r>
      <w:r>
        <w:t>（</w:t>
      </w:r>
      <w:r>
        <w:rPr>
          <w:spacing w:val="-3"/>
        </w:rPr>
        <w:t>选</w:t>
      </w:r>
      <w:r>
        <w:t>填</w:t>
      </w:r>
      <w:r>
        <w:rPr>
          <w:spacing w:val="-3"/>
        </w:rPr>
        <w:t>“</w:t>
      </w:r>
      <w:r>
        <w:t>变</w:t>
      </w:r>
      <w:r>
        <w:rPr>
          <w:spacing w:val="-3"/>
        </w:rPr>
        <w:t>大</w:t>
      </w:r>
      <w:r>
        <w:rPr>
          <w:spacing w:val="-106"/>
        </w:rPr>
        <w:t>”、</w:t>
      </w:r>
      <w:r>
        <w:rPr>
          <w:spacing w:val="-3"/>
        </w:rPr>
        <w:t>“</w:t>
      </w:r>
      <w:r>
        <w:t>不变</w:t>
      </w:r>
      <w:r>
        <w:rPr>
          <w:spacing w:val="-3"/>
        </w:rPr>
        <w:t>”</w:t>
      </w:r>
      <w:r>
        <w:t>或</w:t>
      </w:r>
      <w:r>
        <w:rPr>
          <w:spacing w:val="-3"/>
        </w:rPr>
        <w:t>“</w:t>
      </w:r>
      <w:r>
        <w:t>变</w:t>
      </w:r>
      <w:r>
        <w:rPr>
          <w:spacing w:val="-3"/>
        </w:rPr>
        <w:t>小</w:t>
      </w:r>
      <w:r>
        <w:rPr>
          <w:spacing w:val="-106"/>
        </w:rPr>
        <w:t>”）</w:t>
      </w:r>
      <w:r>
        <w:rPr>
          <w:spacing w:val="-3"/>
        </w:rPr>
        <w:t>。</w:t>
      </w:r>
      <w:r>
        <w:t xml:space="preserve"> </w:t>
      </w:r>
    </w:p>
    <w:p>
      <w:pPr>
        <w:pStyle w:val="9"/>
        <w:numPr>
          <w:ilvl w:val="0"/>
          <w:numId w:val="5"/>
        </w:numPr>
        <w:tabs>
          <w:tab w:val="left" w:pos="385"/>
        </w:tabs>
        <w:spacing w:before="0" w:after="0" w:line="295" w:lineRule="exact"/>
        <w:ind w:left="384" w:right="0" w:hanging="273"/>
        <w:jc w:val="left"/>
        <w:rPr>
          <w:rFonts w:hint="eastAsia" w:ascii="等线" w:eastAsia="等线"/>
          <w:sz w:val="19"/>
        </w:rPr>
      </w:pPr>
      <w:r>
        <w:rPr>
          <w:sz w:val="21"/>
        </w:rPr>
        <w:t>小明利用天平和量杯测量某种液体的密度，根据数据绘出的图像如图 8</w:t>
      </w:r>
      <w:r>
        <w:rPr>
          <w:spacing w:val="1"/>
          <w:sz w:val="21"/>
        </w:rPr>
        <w:t xml:space="preserve"> 所</w:t>
      </w:r>
    </w:p>
    <w:p>
      <w:pPr>
        <w:pStyle w:val="5"/>
        <w:tabs>
          <w:tab w:val="left" w:pos="1164"/>
          <w:tab w:val="left" w:pos="2633"/>
        </w:tabs>
        <w:spacing w:before="86" w:line="348" w:lineRule="auto"/>
        <w:ind w:right="3558"/>
      </w:pPr>
      <w:r>
        <w:t>示．</w:t>
      </w:r>
      <w:r>
        <w:rPr>
          <w:spacing w:val="-3"/>
        </w:rPr>
        <w:t>则</w:t>
      </w:r>
      <w:r>
        <w:t>量</w:t>
      </w:r>
      <w:r>
        <w:rPr>
          <w:spacing w:val="-3"/>
        </w:rPr>
        <w:t>杯</w:t>
      </w:r>
      <w:r>
        <w:t>的</w:t>
      </w:r>
      <w:r>
        <w:rPr>
          <w:spacing w:val="-3"/>
        </w:rPr>
        <w:t>质</w:t>
      </w:r>
      <w:r>
        <w:t>量</w:t>
      </w:r>
      <w:r>
        <w:rPr>
          <w:spacing w:val="-3"/>
        </w:rPr>
        <w:t>是</w:t>
      </w:r>
      <w:r>
        <w:rPr>
          <w:spacing w:val="-3"/>
          <w:u w:val="single"/>
        </w:rPr>
        <w:t xml:space="preserve"> </w:t>
      </w:r>
      <w:r>
        <w:rPr>
          <w:spacing w:val="-3"/>
          <w:u w:val="single"/>
        </w:rPr>
        <w:tab/>
      </w:r>
      <w:r>
        <w:t>g；</w:t>
      </w:r>
      <w:r>
        <w:rPr>
          <w:spacing w:val="-3"/>
        </w:rPr>
        <w:t>若</w:t>
      </w:r>
      <w:r>
        <w:t>液</w:t>
      </w:r>
      <w:r>
        <w:rPr>
          <w:spacing w:val="-3"/>
        </w:rPr>
        <w:t>体</w:t>
      </w:r>
      <w:r>
        <w:t>的</w:t>
      </w:r>
      <w:r>
        <w:rPr>
          <w:spacing w:val="-3"/>
        </w:rPr>
        <w:t>体积</w:t>
      </w:r>
      <w:r>
        <w:t>为</w:t>
      </w:r>
      <w:r>
        <w:rPr>
          <w:spacing w:val="-31"/>
        </w:rPr>
        <w:t xml:space="preserve"> </w:t>
      </w:r>
      <w:r>
        <w:t>120</w:t>
      </w:r>
      <w:r>
        <w:rPr>
          <w:spacing w:val="62"/>
        </w:rPr>
        <w:t xml:space="preserve"> </w:t>
      </w:r>
      <w:r>
        <w:t>cm</w:t>
      </w:r>
      <w:r>
        <w:rPr>
          <w:position w:val="11"/>
          <w:sz w:val="11"/>
        </w:rPr>
        <w:t>3</w:t>
      </w:r>
      <w:r>
        <w:t>，则</w:t>
      </w:r>
      <w:r>
        <w:rPr>
          <w:spacing w:val="-3"/>
        </w:rPr>
        <w:t>液</w:t>
      </w:r>
      <w:r>
        <w:t>体</w:t>
      </w:r>
      <w:r>
        <w:rPr>
          <w:spacing w:val="-3"/>
        </w:rPr>
        <w:t>与</w:t>
      </w:r>
      <w:r>
        <w:t>量</w:t>
      </w:r>
      <w:r>
        <w:rPr>
          <w:spacing w:val="-3"/>
        </w:rPr>
        <w:t>杯</w:t>
      </w:r>
      <w:r>
        <w:t>总</w:t>
      </w:r>
      <w:r>
        <w:rPr>
          <w:spacing w:val="-3"/>
        </w:rPr>
        <w:t>质</w:t>
      </w:r>
      <w:r>
        <w:t>量为</w:t>
      </w:r>
      <w:r>
        <w:rPr>
          <w:u w:val="single"/>
        </w:rPr>
        <w:t xml:space="preserve"> </w:t>
      </w:r>
      <w:r>
        <w:rPr>
          <w:u w:val="single"/>
        </w:rPr>
        <w:tab/>
      </w:r>
      <w:r>
        <w:t>g</w:t>
      </w:r>
      <w:r>
        <w:rPr>
          <w:spacing w:val="-3"/>
        </w:rPr>
        <w:t>。</w:t>
      </w:r>
      <w:r>
        <w:t xml:space="preserve"> </w:t>
      </w:r>
    </w:p>
    <w:p>
      <w:pPr>
        <w:pStyle w:val="5"/>
        <w:spacing w:line="269" w:lineRule="exact"/>
      </w:pPr>
      <w:r>
        <w:rPr>
          <w:w w:val="100"/>
        </w:rPr>
        <w:t xml:space="preserve"> </w:t>
      </w:r>
    </w:p>
    <w:p>
      <w:pPr>
        <w:tabs>
          <w:tab w:val="left" w:pos="8169"/>
        </w:tabs>
        <w:spacing w:before="99"/>
        <w:ind w:left="112" w:right="0" w:firstLine="0"/>
        <w:jc w:val="left"/>
        <w:rPr>
          <w:rFonts w:hint="eastAsia" w:ascii="楷体" w:eastAsia="楷体"/>
          <w:sz w:val="18"/>
        </w:rPr>
      </w:pPr>
      <w:r>
        <w:rPr>
          <w:w w:val="100"/>
          <w:position w:val="-4"/>
          <w:sz w:val="21"/>
        </w:rPr>
        <w:t xml:space="preserve"> </w:t>
      </w:r>
      <w:r>
        <w:rPr>
          <w:position w:val="-4"/>
          <w:sz w:val="21"/>
        </w:rPr>
        <w:tab/>
      </w:r>
      <w:r>
        <w:rPr>
          <w:rFonts w:hint="eastAsia" w:ascii="楷体" w:eastAsia="楷体"/>
          <w:spacing w:val="-23"/>
          <w:sz w:val="18"/>
        </w:rPr>
        <w:t xml:space="preserve">图 </w:t>
      </w:r>
      <w:r>
        <w:rPr>
          <w:rFonts w:hint="eastAsia" w:ascii="楷体" w:eastAsia="楷体"/>
          <w:sz w:val="18"/>
        </w:rPr>
        <w:t>8</w:t>
      </w:r>
    </w:p>
    <w:p>
      <w:pPr>
        <w:pStyle w:val="5"/>
        <w:spacing w:before="181"/>
      </w:pPr>
      <w:r>
        <w:rPr>
          <w:w w:val="100"/>
        </w:rPr>
        <w:t xml:space="preserve"> </w:t>
      </w:r>
    </w:p>
    <w:p>
      <w:pPr>
        <w:pStyle w:val="9"/>
        <w:numPr>
          <w:ilvl w:val="0"/>
          <w:numId w:val="5"/>
        </w:numPr>
        <w:tabs>
          <w:tab w:val="left" w:pos="432"/>
        </w:tabs>
        <w:spacing w:before="110" w:after="0" w:line="240" w:lineRule="auto"/>
        <w:ind w:left="431" w:right="0" w:hanging="320"/>
        <w:jc w:val="left"/>
        <w:rPr>
          <w:sz w:val="19"/>
        </w:rPr>
      </w:pPr>
      <w:r>
        <w:drawing>
          <wp:anchor distT="0" distB="0" distL="0" distR="0" simplePos="0" relativeHeight="251673600" behindDoc="0" locked="0" layoutInCell="1" allowOverlap="1">
            <wp:simplePos x="0" y="0"/>
            <wp:positionH relativeFrom="page">
              <wp:posOffset>5711825</wp:posOffset>
            </wp:positionH>
            <wp:positionV relativeFrom="paragraph">
              <wp:posOffset>77470</wp:posOffset>
            </wp:positionV>
            <wp:extent cx="923290" cy="875665"/>
            <wp:effectExtent l="0" t="0" r="0" b="0"/>
            <wp:wrapNone/>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0.png"/>
                    <pic:cNvPicPr>
                      <a:picLocks noChangeAspect="1"/>
                    </pic:cNvPicPr>
                  </pic:nvPicPr>
                  <pic:blipFill>
                    <a:blip r:embed="rId18" cstate="print"/>
                    <a:stretch>
                      <a:fillRect/>
                    </a:stretch>
                  </pic:blipFill>
                  <pic:spPr>
                    <a:xfrm>
                      <a:off x="0" y="0"/>
                      <a:ext cx="922995" cy="875665"/>
                    </a:xfrm>
                    <a:prstGeom prst="rect">
                      <a:avLst/>
                    </a:prstGeom>
                  </pic:spPr>
                </pic:pic>
              </a:graphicData>
            </a:graphic>
          </wp:anchor>
        </w:drawing>
      </w:r>
      <w:r>
        <w:rPr>
          <w:spacing w:val="-7"/>
          <w:position w:val="1"/>
          <w:sz w:val="21"/>
        </w:rPr>
        <w:t xml:space="preserve">用相同的滑轮安装成如图 </w:t>
      </w:r>
      <w:r>
        <w:rPr>
          <w:position w:val="1"/>
          <w:sz w:val="21"/>
        </w:rPr>
        <w:t>9</w:t>
      </w:r>
      <w:r>
        <w:rPr>
          <w:spacing w:val="-11"/>
          <w:position w:val="1"/>
          <w:sz w:val="21"/>
        </w:rPr>
        <w:t xml:space="preserve"> 所示的甲、乙两种装置，分别用 </w:t>
      </w:r>
      <w:r>
        <w:rPr>
          <w:i/>
          <w:position w:val="1"/>
          <w:sz w:val="22"/>
        </w:rPr>
        <w:t>F</w:t>
      </w:r>
      <w:r>
        <w:rPr>
          <w:sz w:val="11"/>
        </w:rPr>
        <w:t>1</w:t>
      </w:r>
      <w:r>
        <w:rPr>
          <w:position w:val="1"/>
          <w:sz w:val="21"/>
        </w:rPr>
        <w:t>、</w:t>
      </w:r>
      <w:r>
        <w:rPr>
          <w:i/>
          <w:position w:val="1"/>
          <w:sz w:val="22"/>
        </w:rPr>
        <w:t>F</w:t>
      </w:r>
      <w:r>
        <w:rPr>
          <w:sz w:val="11"/>
        </w:rPr>
        <w:t>2</w:t>
      </w:r>
      <w:r>
        <w:rPr>
          <w:spacing w:val="-22"/>
          <w:sz w:val="11"/>
        </w:rPr>
        <w:t xml:space="preserve"> </w:t>
      </w:r>
      <w:r>
        <w:rPr>
          <w:spacing w:val="-3"/>
          <w:position w:val="1"/>
          <w:sz w:val="21"/>
        </w:rPr>
        <w:t>将同一物体匀</w:t>
      </w:r>
    </w:p>
    <w:p>
      <w:pPr>
        <w:tabs>
          <w:tab w:val="left" w:pos="2587"/>
          <w:tab w:val="left" w:pos="6956"/>
        </w:tabs>
        <w:spacing w:before="1" w:line="390" w:lineRule="atLeast"/>
        <w:ind w:left="112" w:right="3085" w:firstLine="0"/>
        <w:jc w:val="left"/>
        <w:rPr>
          <w:sz w:val="21"/>
        </w:rPr>
      </w:pPr>
      <w:r>
        <w:rPr>
          <w:position w:val="1"/>
          <w:sz w:val="21"/>
        </w:rPr>
        <w:t>速提</w:t>
      </w:r>
      <w:r>
        <w:rPr>
          <w:spacing w:val="-3"/>
          <w:position w:val="1"/>
          <w:sz w:val="21"/>
        </w:rPr>
        <w:t>升</w:t>
      </w:r>
      <w:r>
        <w:rPr>
          <w:position w:val="1"/>
          <w:sz w:val="21"/>
        </w:rPr>
        <w:t>相</w:t>
      </w:r>
      <w:r>
        <w:rPr>
          <w:spacing w:val="-3"/>
          <w:position w:val="1"/>
          <w:sz w:val="21"/>
        </w:rPr>
        <w:t>同</w:t>
      </w:r>
      <w:r>
        <w:rPr>
          <w:position w:val="1"/>
          <w:sz w:val="21"/>
        </w:rPr>
        <w:t>的</w:t>
      </w:r>
      <w:r>
        <w:rPr>
          <w:spacing w:val="-3"/>
          <w:position w:val="1"/>
          <w:sz w:val="21"/>
        </w:rPr>
        <w:t>高</w:t>
      </w:r>
      <w:r>
        <w:rPr>
          <w:position w:val="1"/>
          <w:sz w:val="21"/>
        </w:rPr>
        <w:t>度</w:t>
      </w:r>
      <w:r>
        <w:rPr>
          <w:spacing w:val="-3"/>
          <w:position w:val="1"/>
          <w:sz w:val="21"/>
        </w:rPr>
        <w:t>，</w:t>
      </w:r>
      <w:r>
        <w:rPr>
          <w:position w:val="1"/>
          <w:sz w:val="21"/>
        </w:rPr>
        <w:t>若</w:t>
      </w:r>
      <w:r>
        <w:rPr>
          <w:spacing w:val="-3"/>
          <w:position w:val="1"/>
          <w:sz w:val="21"/>
        </w:rPr>
        <w:t>拉</w:t>
      </w:r>
      <w:r>
        <w:rPr>
          <w:position w:val="1"/>
          <w:sz w:val="21"/>
        </w:rPr>
        <w:t>力</w:t>
      </w:r>
      <w:r>
        <w:rPr>
          <w:spacing w:val="-50"/>
          <w:position w:val="1"/>
          <w:sz w:val="21"/>
        </w:rPr>
        <w:t xml:space="preserve"> </w:t>
      </w:r>
      <w:r>
        <w:rPr>
          <w:i/>
          <w:position w:val="1"/>
          <w:sz w:val="22"/>
        </w:rPr>
        <w:t>F</w:t>
      </w:r>
      <w:r>
        <w:rPr>
          <w:sz w:val="11"/>
        </w:rPr>
        <w:t>1</w:t>
      </w:r>
      <w:r>
        <w:rPr>
          <w:position w:val="1"/>
          <w:sz w:val="21"/>
        </w:rPr>
        <w:t>∶</w:t>
      </w:r>
      <w:r>
        <w:rPr>
          <w:i/>
          <w:position w:val="1"/>
          <w:sz w:val="22"/>
        </w:rPr>
        <w:t>F</w:t>
      </w:r>
      <w:r>
        <w:rPr>
          <w:sz w:val="11"/>
        </w:rPr>
        <w:t>2</w:t>
      </w:r>
      <w:r>
        <w:rPr>
          <w:position w:val="1"/>
          <w:sz w:val="21"/>
        </w:rPr>
        <w:t>＝4∶3，则</w:t>
      </w:r>
      <w:r>
        <w:rPr>
          <w:spacing w:val="-3"/>
          <w:position w:val="1"/>
          <w:sz w:val="21"/>
        </w:rPr>
        <w:t>有用</w:t>
      </w:r>
      <w:r>
        <w:rPr>
          <w:position w:val="1"/>
          <w:sz w:val="21"/>
        </w:rPr>
        <w:t>功之比</w:t>
      </w:r>
      <w:r>
        <w:rPr>
          <w:spacing w:val="-53"/>
          <w:position w:val="1"/>
          <w:sz w:val="21"/>
        </w:rPr>
        <w:t xml:space="preserve"> </w:t>
      </w:r>
      <w:r>
        <w:rPr>
          <w:i/>
          <w:position w:val="1"/>
          <w:sz w:val="22"/>
        </w:rPr>
        <w:t>W</w:t>
      </w:r>
      <w:r>
        <w:rPr>
          <w:sz w:val="11"/>
        </w:rPr>
        <w:t>1</w:t>
      </w:r>
      <w:r>
        <w:rPr>
          <w:position w:val="1"/>
          <w:sz w:val="21"/>
        </w:rPr>
        <w:t>：</w:t>
      </w:r>
      <w:r>
        <w:rPr>
          <w:i/>
          <w:position w:val="1"/>
          <w:sz w:val="22"/>
        </w:rPr>
        <w:t>W</w:t>
      </w:r>
      <w:r>
        <w:rPr>
          <w:sz w:val="11"/>
        </w:rPr>
        <w:t>2</w:t>
      </w:r>
      <w:r>
        <w:rPr>
          <w:position w:val="1"/>
          <w:sz w:val="21"/>
        </w:rPr>
        <w:t>＝</w:t>
      </w:r>
      <w:r>
        <w:rPr>
          <w:position w:val="1"/>
          <w:sz w:val="21"/>
          <w:u w:val="single"/>
        </w:rPr>
        <w:t xml:space="preserve"> </w:t>
      </w:r>
      <w:r>
        <w:rPr>
          <w:position w:val="1"/>
          <w:sz w:val="21"/>
          <w:u w:val="single"/>
        </w:rPr>
        <w:tab/>
      </w:r>
      <w:r>
        <w:rPr>
          <w:position w:val="1"/>
          <w:sz w:val="21"/>
        </w:rPr>
        <w:t>，机</w:t>
      </w:r>
      <w:r>
        <w:rPr>
          <w:spacing w:val="-3"/>
          <w:position w:val="1"/>
          <w:sz w:val="21"/>
        </w:rPr>
        <w:t>械</w:t>
      </w:r>
      <w:r>
        <w:rPr>
          <w:spacing w:val="-17"/>
          <w:position w:val="1"/>
          <w:sz w:val="21"/>
        </w:rPr>
        <w:t>效</w:t>
      </w:r>
      <w:r>
        <w:rPr>
          <w:position w:val="1"/>
          <w:sz w:val="21"/>
        </w:rPr>
        <w:t>率</w:t>
      </w:r>
      <w:r>
        <w:rPr>
          <w:spacing w:val="-3"/>
          <w:position w:val="1"/>
          <w:sz w:val="21"/>
        </w:rPr>
        <w:t>之</w:t>
      </w:r>
      <w:r>
        <w:rPr>
          <w:position w:val="1"/>
          <w:sz w:val="21"/>
        </w:rPr>
        <w:t>比</w:t>
      </w:r>
      <w:r>
        <w:rPr>
          <w:spacing w:val="-57"/>
          <w:position w:val="1"/>
          <w:sz w:val="21"/>
        </w:rPr>
        <w:t xml:space="preserve"> </w:t>
      </w:r>
      <w:r>
        <w:rPr>
          <w:i/>
          <w:position w:val="1"/>
          <w:sz w:val="22"/>
        </w:rPr>
        <w:t>η</w:t>
      </w:r>
      <w:r>
        <w:rPr>
          <w:sz w:val="11"/>
        </w:rPr>
        <w:t>1</w:t>
      </w:r>
      <w:r>
        <w:rPr>
          <w:position w:val="1"/>
          <w:sz w:val="21"/>
        </w:rPr>
        <w:t>：</w:t>
      </w:r>
      <w:r>
        <w:rPr>
          <w:i/>
          <w:position w:val="1"/>
          <w:sz w:val="22"/>
        </w:rPr>
        <w:t>η</w:t>
      </w:r>
      <w:r>
        <w:rPr>
          <w:sz w:val="11"/>
        </w:rPr>
        <w:t>2</w:t>
      </w:r>
      <w:r>
        <w:rPr>
          <w:position w:val="1"/>
          <w:sz w:val="21"/>
        </w:rPr>
        <w:t>＝</w:t>
      </w:r>
      <w:r>
        <w:rPr>
          <w:position w:val="1"/>
          <w:sz w:val="21"/>
          <w:u w:val="single"/>
        </w:rPr>
        <w:t xml:space="preserve"> </w:t>
      </w:r>
      <w:r>
        <w:rPr>
          <w:position w:val="1"/>
          <w:sz w:val="21"/>
          <w:u w:val="single"/>
        </w:rPr>
        <w:tab/>
      </w:r>
      <w:r>
        <w:rPr>
          <w:spacing w:val="-3"/>
          <w:position w:val="1"/>
          <w:sz w:val="21"/>
        </w:rPr>
        <w:t>．</w:t>
      </w:r>
      <w:r>
        <w:rPr>
          <w:position w:val="1"/>
          <w:sz w:val="21"/>
        </w:rPr>
        <w:t xml:space="preserve"> </w:t>
      </w:r>
    </w:p>
    <w:p>
      <w:pPr>
        <w:spacing w:before="0" w:line="135" w:lineRule="exact"/>
        <w:ind w:left="0" w:right="2964" w:firstLine="0"/>
        <w:jc w:val="right"/>
        <w:rPr>
          <w:rFonts w:hint="eastAsia" w:ascii="楷体" w:eastAsia="楷体"/>
          <w:sz w:val="18"/>
        </w:rPr>
      </w:pPr>
      <w:r>
        <w:rPr>
          <w:rFonts w:hint="eastAsia" w:ascii="楷体" w:eastAsia="楷体"/>
          <w:sz w:val="18"/>
        </w:rPr>
        <w:t>图 9</w:t>
      </w:r>
    </w:p>
    <w:p>
      <w:pPr>
        <w:spacing w:after="0" w:line="135" w:lineRule="exact"/>
        <w:jc w:val="right"/>
        <w:rPr>
          <w:rFonts w:hint="eastAsia" w:ascii="楷体" w:eastAsia="楷体"/>
          <w:sz w:val="18"/>
        </w:rPr>
        <w:sectPr>
          <w:footerReference r:id="rId4" w:type="default"/>
          <w:pgSz w:w="11910" w:h="16850"/>
          <w:pgMar w:top="1140" w:right="0" w:bottom="1700" w:left="1020" w:header="0" w:footer="1503" w:gutter="0"/>
          <w:pgNumType w:start="2"/>
          <w:cols w:space="708" w:num="1"/>
        </w:sectPr>
      </w:pPr>
    </w:p>
    <w:p>
      <w:pPr>
        <w:pStyle w:val="4"/>
        <w:spacing w:before="53"/>
      </w:pPr>
      <w:r>
        <w:t>三、作图题（共 4 分）</w:t>
      </w:r>
      <w:r>
        <w:rPr>
          <w:w w:val="99"/>
        </w:rPr>
        <w:t xml:space="preserve"> </w:t>
      </w:r>
    </w:p>
    <w:p>
      <w:pPr>
        <w:pStyle w:val="5"/>
        <w:spacing w:before="122" w:line="348" w:lineRule="auto"/>
        <w:ind w:right="1315"/>
      </w:pPr>
      <w:r>
        <w:t>17.（1）</w:t>
      </w:r>
      <w:r>
        <w:rPr>
          <w:spacing w:val="-6"/>
        </w:rPr>
        <w:t xml:space="preserve">一束光从空气射入玻璃时，界面 </w:t>
      </w:r>
      <w:r>
        <w:t>MN</w:t>
      </w:r>
      <w:r>
        <w:rPr>
          <w:spacing w:val="-12"/>
        </w:rPr>
        <w:t xml:space="preserve"> 的反射光线如图 </w:t>
      </w:r>
      <w:r>
        <w:t>10</w:t>
      </w:r>
      <w:r>
        <w:rPr>
          <w:spacing w:val="-8"/>
        </w:rPr>
        <w:t xml:space="preserve"> 所示，请画出对应的入射光线和大致的</w:t>
      </w:r>
      <w:r>
        <w:rPr>
          <w:spacing w:val="-6"/>
        </w:rPr>
        <w:t>折射光线。</w:t>
      </w:r>
      <w:r>
        <w:t xml:space="preserve"> </w:t>
      </w:r>
    </w:p>
    <w:p>
      <w:pPr>
        <w:pStyle w:val="5"/>
        <w:spacing w:line="348" w:lineRule="auto"/>
        <w:ind w:right="1522"/>
      </w:pPr>
      <w:r>
        <w:drawing>
          <wp:anchor distT="0" distB="0" distL="0" distR="0" simplePos="0" relativeHeight="251666432" behindDoc="1" locked="0" layoutInCell="1" allowOverlap="1">
            <wp:simplePos x="0" y="0"/>
            <wp:positionH relativeFrom="page">
              <wp:posOffset>4283075</wp:posOffset>
            </wp:positionH>
            <wp:positionV relativeFrom="paragraph">
              <wp:posOffset>457200</wp:posOffset>
            </wp:positionV>
            <wp:extent cx="1575435" cy="1158875"/>
            <wp:effectExtent l="0" t="0" r="0" b="0"/>
            <wp:wrapNone/>
            <wp:docPr id="19"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1.jpeg"/>
                    <pic:cNvPicPr>
                      <a:picLocks noChangeAspect="1"/>
                    </pic:cNvPicPr>
                  </pic:nvPicPr>
                  <pic:blipFill>
                    <a:blip r:embed="rId19" cstate="print"/>
                    <a:stretch>
                      <a:fillRect/>
                    </a:stretch>
                  </pic:blipFill>
                  <pic:spPr>
                    <a:xfrm>
                      <a:off x="0" y="0"/>
                      <a:ext cx="1575662" cy="1158672"/>
                    </a:xfrm>
                    <a:prstGeom prst="rect">
                      <a:avLst/>
                    </a:prstGeom>
                  </pic:spPr>
                </pic:pic>
              </a:graphicData>
            </a:graphic>
          </wp:anchor>
        </w:drawing>
      </w:r>
      <w:r>
        <w:t>（2）</w:t>
      </w:r>
      <w:r>
        <w:rPr>
          <w:spacing w:val="-15"/>
        </w:rPr>
        <w:t xml:space="preserve">如图 </w:t>
      </w:r>
      <w:r>
        <w:t>11</w:t>
      </w:r>
      <w:r>
        <w:rPr>
          <w:spacing w:val="-9"/>
        </w:rPr>
        <w:t xml:space="preserve"> 所示，拉杆式行李箱在拉力的作用下静止在斜坡上，请画出行李箱受到的重力 </w:t>
      </w:r>
      <w:r>
        <w:t>G</w:t>
      </w:r>
      <w:r>
        <w:rPr>
          <w:spacing w:val="-12"/>
        </w:rPr>
        <w:t xml:space="preserve"> 的示意</w:t>
      </w:r>
      <w:r>
        <w:rPr>
          <w:spacing w:val="-13"/>
        </w:rPr>
        <w:t xml:space="preserve">图，以及拉力 </w:t>
      </w:r>
      <w:r>
        <w:t>F</w:t>
      </w:r>
      <w:r>
        <w:rPr>
          <w:spacing w:val="-37"/>
        </w:rPr>
        <w:t xml:space="preserve"> 对 </w:t>
      </w:r>
      <w:r>
        <w:t>O</w:t>
      </w:r>
      <w:r>
        <w:rPr>
          <w:spacing w:val="-19"/>
        </w:rPr>
        <w:t xml:space="preserve"> 点的力臂 </w:t>
      </w:r>
      <w:r>
        <w:rPr>
          <w:spacing w:val="-3"/>
        </w:rPr>
        <w:t>L。</w:t>
      </w:r>
      <w:r>
        <w:t xml:space="preserve"> </w:t>
      </w:r>
    </w:p>
    <w:p>
      <w:pPr>
        <w:pStyle w:val="5"/>
        <w:spacing w:line="269" w:lineRule="exact"/>
        <w:ind w:left="2520"/>
      </w:pPr>
      <w:r>
        <w:drawing>
          <wp:anchor distT="0" distB="0" distL="0" distR="0" simplePos="0" relativeHeight="251677696" behindDoc="0" locked="0" layoutInCell="1" allowOverlap="1">
            <wp:simplePos x="0" y="0"/>
            <wp:positionH relativeFrom="page">
              <wp:posOffset>1096010</wp:posOffset>
            </wp:positionH>
            <wp:positionV relativeFrom="paragraph">
              <wp:posOffset>99060</wp:posOffset>
            </wp:positionV>
            <wp:extent cx="994410" cy="1071245"/>
            <wp:effectExtent l="0" t="0" r="0" b="0"/>
            <wp:wrapNone/>
            <wp:docPr id="21"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2.jpeg"/>
                    <pic:cNvPicPr>
                      <a:picLocks noChangeAspect="1"/>
                    </pic:cNvPicPr>
                  </pic:nvPicPr>
                  <pic:blipFill>
                    <a:blip r:embed="rId20" cstate="print"/>
                    <a:stretch>
                      <a:fillRect/>
                    </a:stretch>
                  </pic:blipFill>
                  <pic:spPr>
                    <a:xfrm>
                      <a:off x="0" y="0"/>
                      <a:ext cx="994581" cy="1071323"/>
                    </a:xfrm>
                    <a:prstGeom prst="rect">
                      <a:avLst/>
                    </a:prstGeom>
                  </pic:spPr>
                </pic:pic>
              </a:graphicData>
            </a:graphic>
          </wp:anchor>
        </w:drawing>
      </w:r>
      <w:r>
        <w:rPr>
          <w:w w:val="100"/>
        </w:rPr>
        <w:t xml:space="preserve"> </w:t>
      </w:r>
    </w:p>
    <w:p>
      <w:pPr>
        <w:pStyle w:val="5"/>
        <w:spacing w:before="120"/>
        <w:ind w:left="2520"/>
      </w:pPr>
      <w:r>
        <w:rPr>
          <w:w w:val="100"/>
        </w:rPr>
        <w:t xml:space="preserve"> </w:t>
      </w:r>
    </w:p>
    <w:p>
      <w:pPr>
        <w:pStyle w:val="5"/>
        <w:spacing w:before="122"/>
        <w:ind w:left="2520"/>
      </w:pPr>
      <w:r>
        <w:rPr>
          <w:w w:val="100"/>
        </w:rPr>
        <w:t xml:space="preserve"> </w:t>
      </w:r>
    </w:p>
    <w:p>
      <w:pPr>
        <w:pStyle w:val="5"/>
        <w:spacing w:before="120"/>
        <w:ind w:left="2520"/>
      </w:pPr>
      <w:r>
        <w:rPr>
          <w:w w:val="100"/>
        </w:rPr>
        <w:t xml:space="preserve"> </w:t>
      </w:r>
    </w:p>
    <w:p>
      <w:pPr>
        <w:pStyle w:val="5"/>
        <w:spacing w:before="123"/>
        <w:ind w:left="2520"/>
      </w:pPr>
      <w:r>
        <w:rPr>
          <w:w w:val="100"/>
        </w:rPr>
        <w:t xml:space="preserve"> </w:t>
      </w:r>
    </w:p>
    <w:p>
      <w:pPr>
        <w:pStyle w:val="5"/>
        <w:spacing w:before="1"/>
        <w:ind w:left="0"/>
        <w:rPr>
          <w:sz w:val="13"/>
        </w:rPr>
      </w:pPr>
    </w:p>
    <w:p>
      <w:pPr>
        <w:tabs>
          <w:tab w:val="left" w:pos="6574"/>
        </w:tabs>
        <w:spacing w:before="78"/>
        <w:ind w:left="1142" w:right="0" w:firstLine="0"/>
        <w:jc w:val="left"/>
        <w:rPr>
          <w:rFonts w:hint="eastAsia" w:ascii="楷体" w:eastAsia="楷体"/>
          <w:sz w:val="18"/>
        </w:rPr>
      </w:pPr>
      <w:r>
        <w:rPr>
          <w:rFonts w:hint="eastAsia" w:ascii="楷体" w:eastAsia="楷体"/>
          <w:sz w:val="18"/>
        </w:rPr>
        <w:t>图</w:t>
      </w:r>
      <w:r>
        <w:rPr>
          <w:rFonts w:hint="eastAsia" w:ascii="楷体" w:eastAsia="楷体"/>
          <w:spacing w:val="-45"/>
          <w:sz w:val="18"/>
        </w:rPr>
        <w:t xml:space="preserve"> </w:t>
      </w:r>
      <w:r>
        <w:rPr>
          <w:rFonts w:hint="eastAsia" w:ascii="楷体" w:eastAsia="楷体"/>
          <w:sz w:val="18"/>
        </w:rPr>
        <w:t>10</w:t>
      </w:r>
      <w:r>
        <w:rPr>
          <w:rFonts w:hint="eastAsia" w:ascii="楷体" w:eastAsia="楷体"/>
          <w:sz w:val="18"/>
        </w:rPr>
        <w:tab/>
      </w:r>
      <w:r>
        <w:rPr>
          <w:rFonts w:hint="eastAsia" w:ascii="楷体" w:eastAsia="楷体"/>
          <w:sz w:val="18"/>
        </w:rPr>
        <w:t>图</w:t>
      </w:r>
      <w:r>
        <w:rPr>
          <w:rFonts w:hint="eastAsia" w:ascii="楷体" w:eastAsia="楷体"/>
          <w:spacing w:val="-45"/>
          <w:sz w:val="18"/>
        </w:rPr>
        <w:t xml:space="preserve"> </w:t>
      </w:r>
      <w:r>
        <w:rPr>
          <w:rFonts w:hint="eastAsia" w:ascii="楷体" w:eastAsia="楷体"/>
          <w:sz w:val="18"/>
        </w:rPr>
        <w:t>11</w:t>
      </w:r>
    </w:p>
    <w:p>
      <w:pPr>
        <w:pStyle w:val="5"/>
        <w:spacing w:before="5"/>
        <w:ind w:left="0"/>
        <w:rPr>
          <w:rFonts w:ascii="楷体"/>
          <w:sz w:val="27"/>
        </w:rPr>
      </w:pPr>
    </w:p>
    <w:p>
      <w:pPr>
        <w:pStyle w:val="4"/>
        <w:spacing w:before="72"/>
      </w:pPr>
      <w:r>
        <w:t>四、简答题（共 4 分）</w:t>
      </w:r>
      <w:r>
        <w:rPr>
          <w:w w:val="99"/>
        </w:rPr>
        <w:t xml:space="preserve"> </w:t>
      </w:r>
    </w:p>
    <w:p>
      <w:pPr>
        <w:pStyle w:val="9"/>
        <w:numPr>
          <w:ilvl w:val="0"/>
          <w:numId w:val="6"/>
        </w:numPr>
        <w:tabs>
          <w:tab w:val="left" w:pos="432"/>
        </w:tabs>
        <w:spacing w:before="122" w:after="0" w:line="348" w:lineRule="auto"/>
        <w:ind w:left="112" w:right="2276" w:firstLine="0"/>
        <w:jc w:val="left"/>
        <w:rPr>
          <w:sz w:val="21"/>
        </w:rPr>
      </w:pPr>
      <w:r>
        <w:drawing>
          <wp:anchor distT="0" distB="0" distL="0" distR="0" simplePos="0" relativeHeight="251676672" behindDoc="0" locked="0" layoutInCell="1" allowOverlap="1">
            <wp:simplePos x="0" y="0"/>
            <wp:positionH relativeFrom="page">
              <wp:posOffset>6208395</wp:posOffset>
            </wp:positionH>
            <wp:positionV relativeFrom="paragraph">
              <wp:posOffset>128270</wp:posOffset>
            </wp:positionV>
            <wp:extent cx="625475" cy="1168400"/>
            <wp:effectExtent l="0" t="0" r="0" b="0"/>
            <wp:wrapNone/>
            <wp:docPr id="23"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3.jpeg"/>
                    <pic:cNvPicPr>
                      <a:picLocks noChangeAspect="1"/>
                    </pic:cNvPicPr>
                  </pic:nvPicPr>
                  <pic:blipFill>
                    <a:blip r:embed="rId21" cstate="print"/>
                    <a:stretch>
                      <a:fillRect/>
                    </a:stretch>
                  </pic:blipFill>
                  <pic:spPr>
                    <a:xfrm>
                      <a:off x="0" y="0"/>
                      <a:ext cx="625177" cy="1168301"/>
                    </a:xfrm>
                    <a:prstGeom prst="rect">
                      <a:avLst/>
                    </a:prstGeom>
                  </pic:spPr>
                </pic:pic>
              </a:graphicData>
            </a:graphic>
          </wp:anchor>
        </w:drawing>
      </w:r>
      <w:r>
        <w:rPr>
          <w:spacing w:val="-9"/>
          <w:sz w:val="21"/>
        </w:rPr>
        <w:t xml:space="preserve">如图 </w:t>
      </w:r>
      <w:r>
        <w:rPr>
          <w:sz w:val="21"/>
        </w:rPr>
        <w:t>12</w:t>
      </w:r>
      <w:r>
        <w:rPr>
          <w:spacing w:val="-10"/>
          <w:sz w:val="21"/>
        </w:rPr>
        <w:t xml:space="preserve"> 所示，很多书叠放在一起的时，发现越是放在下层的书抽出来所用的力就越大，</w:t>
      </w:r>
      <w:r>
        <w:rPr>
          <w:spacing w:val="-103"/>
          <w:sz w:val="21"/>
        </w:rPr>
        <w:t xml:space="preserve"> </w:t>
      </w:r>
      <w:r>
        <w:rPr>
          <w:spacing w:val="-3"/>
          <w:sz w:val="21"/>
        </w:rPr>
        <w:t xml:space="preserve">请用物理知识解释原因并再举出生活中用到这一原理的例子。 </w:t>
      </w:r>
    </w:p>
    <w:p>
      <w:pPr>
        <w:pStyle w:val="5"/>
        <w:spacing w:line="269" w:lineRule="exact"/>
      </w:pPr>
      <w:r>
        <w:rPr>
          <w:w w:val="100"/>
        </w:rPr>
        <w:t xml:space="preserve"> </w:t>
      </w:r>
    </w:p>
    <w:p>
      <w:pPr>
        <w:pStyle w:val="5"/>
        <w:spacing w:before="120"/>
      </w:pPr>
      <w:r>
        <w:rPr>
          <w:w w:val="100"/>
        </w:rPr>
        <w:t xml:space="preserve"> </w:t>
      </w:r>
    </w:p>
    <w:p>
      <w:pPr>
        <w:spacing w:after="0"/>
        <w:sectPr>
          <w:pgSz w:w="11910" w:h="16850"/>
          <w:pgMar w:top="1140" w:right="0" w:bottom="1960" w:left="1020" w:header="0" w:footer="1503" w:gutter="0"/>
          <w:cols w:space="708" w:num="1"/>
        </w:sectPr>
      </w:pPr>
    </w:p>
    <w:p>
      <w:pPr>
        <w:pStyle w:val="5"/>
        <w:spacing w:before="123"/>
      </w:pPr>
      <w:r>
        <w:rPr>
          <w:w w:val="100"/>
        </w:rPr>
        <w:t xml:space="preserve"> </w:t>
      </w:r>
    </w:p>
    <w:p>
      <w:pPr>
        <w:pStyle w:val="4"/>
        <w:spacing w:before="119"/>
      </w:pPr>
      <w:r>
        <w:rPr>
          <w:spacing w:val="-5"/>
        </w:rPr>
        <w:t xml:space="preserve">五、实验探究题(每空 </w:t>
      </w:r>
      <w:r>
        <w:t>1</w:t>
      </w:r>
      <w:r>
        <w:rPr>
          <w:spacing w:val="-23"/>
        </w:rPr>
        <w:t xml:space="preserve"> 分，共 </w:t>
      </w:r>
      <w:r>
        <w:t>30</w:t>
      </w:r>
      <w:r>
        <w:rPr>
          <w:spacing w:val="-18"/>
        </w:rPr>
        <w:t xml:space="preserve"> 分) </w:t>
      </w:r>
    </w:p>
    <w:p>
      <w:pPr>
        <w:pStyle w:val="5"/>
        <w:spacing w:before="5"/>
        <w:ind w:left="0"/>
        <w:rPr>
          <w:b/>
          <w:sz w:val="16"/>
        </w:rPr>
      </w:pPr>
      <w:r>
        <w:br w:type="column"/>
      </w:r>
    </w:p>
    <w:p>
      <w:pPr>
        <w:spacing w:before="0"/>
        <w:ind w:left="112" w:right="0" w:firstLine="0"/>
        <w:jc w:val="left"/>
        <w:rPr>
          <w:rFonts w:hint="eastAsia" w:ascii="楷体" w:eastAsia="楷体"/>
          <w:sz w:val="18"/>
        </w:rPr>
      </w:pPr>
      <w:r>
        <w:rPr>
          <w:rFonts w:hint="eastAsia" w:ascii="楷体" w:eastAsia="楷体"/>
          <w:sz w:val="18"/>
        </w:rPr>
        <w:t>图 12</w:t>
      </w:r>
    </w:p>
    <w:p>
      <w:pPr>
        <w:spacing w:after="0"/>
        <w:jc w:val="left"/>
        <w:rPr>
          <w:rFonts w:hint="eastAsia" w:ascii="楷体" w:eastAsia="楷体"/>
          <w:sz w:val="18"/>
        </w:rPr>
        <w:sectPr>
          <w:type w:val="continuous"/>
          <w:pgSz w:w="11910" w:h="16850"/>
          <w:pgMar w:top="1200" w:right="0" w:bottom="1340" w:left="1020" w:header="720" w:footer="720" w:gutter="0"/>
          <w:cols w:equalWidth="0" w:num="2">
            <w:col w:w="3742" w:space="4204"/>
            <w:col w:w="2944"/>
          </w:cols>
        </w:sectPr>
      </w:pPr>
    </w:p>
    <w:p>
      <w:pPr>
        <w:pStyle w:val="9"/>
        <w:numPr>
          <w:ilvl w:val="0"/>
          <w:numId w:val="6"/>
        </w:numPr>
        <w:tabs>
          <w:tab w:val="left" w:pos="432"/>
        </w:tabs>
        <w:spacing w:before="122" w:after="0" w:line="240" w:lineRule="auto"/>
        <w:ind w:left="431" w:right="0" w:hanging="320"/>
        <w:jc w:val="left"/>
        <w:rPr>
          <w:sz w:val="21"/>
        </w:rPr>
      </w:pPr>
      <w:r>
        <w:rPr>
          <w:spacing w:val="-28"/>
          <w:sz w:val="21"/>
        </w:rPr>
        <w:t xml:space="preserve">图 </w:t>
      </w:r>
      <w:r>
        <w:rPr>
          <w:sz w:val="21"/>
        </w:rPr>
        <w:t>13</w:t>
      </w:r>
      <w:r>
        <w:rPr>
          <w:spacing w:val="-9"/>
          <w:sz w:val="21"/>
        </w:rPr>
        <w:t xml:space="preserve"> 甲是小峰在标准大气压下“探究固体熔化时温度的变化规律 ”的实验装置 。 </w:t>
      </w:r>
    </w:p>
    <w:p>
      <w:pPr>
        <w:pStyle w:val="5"/>
        <w:spacing w:before="120"/>
        <w:ind w:left="0" w:right="2958"/>
        <w:jc w:val="right"/>
      </w:pPr>
      <w:r>
        <w:pict>
          <v:group id="_x0000_s1029" o:spid="_x0000_s1029" o:spt="203" style="position:absolute;left:0pt;margin-left:81.55pt;margin-top:9.9pt;height:159.3pt;width:350.45pt;mso-position-horizontal-relative:page;z-index:251675648;mso-width-relative:page;mso-height-relative:page;" coordorigin="1632,199" coordsize="7009,3186">
            <o:lock v:ext="edit"/>
            <v:shape id="_x0000_s1030" o:spid="_x0000_s1030" o:spt="75" type="#_x0000_t75" style="position:absolute;left:1632;top:198;height:3156;width:7009;" filled="f" o:preferrelative="t" stroked="f" coordsize="21600,21600">
              <v:path/>
              <v:fill on="f" focussize="0,0"/>
              <v:stroke on="f" joinstyle="miter"/>
              <v:imagedata r:id="rId22" o:title=""/>
              <o:lock v:ext="edit" aspectratio="t"/>
            </v:shape>
            <v:shape id="_x0000_s1031" o:spid="_x0000_s1031" o:spt="202" type="#_x0000_t202" style="position:absolute;left:4757;top:3204;height:180;width:427;" filled="f" stroked="f" coordsize="21600,21600">
              <v:path/>
              <v:fill on="f" focussize="0,0"/>
              <v:stroke on="f" joinstyle="miter"/>
              <v:imagedata o:title=""/>
              <o:lock v:ext="edit"/>
              <v:textbox inset="0mm,0mm,0mm,0mm">
                <w:txbxContent>
                  <w:p>
                    <w:pPr>
                      <w:spacing w:before="0" w:line="180" w:lineRule="exact"/>
                      <w:ind w:left="0" w:right="0" w:firstLine="0"/>
                      <w:jc w:val="left"/>
                      <w:rPr>
                        <w:rFonts w:hint="eastAsia" w:ascii="楷体" w:eastAsia="楷体"/>
                        <w:sz w:val="18"/>
                      </w:rPr>
                    </w:pPr>
                    <w:r>
                      <w:rPr>
                        <w:rFonts w:hint="eastAsia" w:ascii="楷体" w:eastAsia="楷体"/>
                        <w:spacing w:val="-23"/>
                        <w:sz w:val="18"/>
                      </w:rPr>
                      <w:t xml:space="preserve">图 </w:t>
                    </w:r>
                    <w:r>
                      <w:rPr>
                        <w:rFonts w:hint="eastAsia" w:ascii="楷体" w:eastAsia="楷体"/>
                        <w:sz w:val="18"/>
                      </w:rPr>
                      <w:t>13</w:t>
                    </w:r>
                  </w:p>
                </w:txbxContent>
              </v:textbox>
            </v:shape>
          </v:group>
        </w:pict>
      </w:r>
      <w:r>
        <w:rPr>
          <w:w w:val="100"/>
        </w:rPr>
        <w:t xml:space="preserve"> </w:t>
      </w:r>
    </w:p>
    <w:p>
      <w:pPr>
        <w:pStyle w:val="5"/>
        <w:spacing w:before="122"/>
        <w:ind w:left="0" w:right="2958"/>
        <w:jc w:val="right"/>
      </w:pPr>
      <w:r>
        <w:rPr>
          <w:w w:val="100"/>
        </w:rPr>
        <w:t xml:space="preserve"> </w:t>
      </w:r>
    </w:p>
    <w:p>
      <w:pPr>
        <w:pStyle w:val="5"/>
        <w:spacing w:before="120"/>
        <w:ind w:left="0" w:right="2958"/>
        <w:jc w:val="right"/>
      </w:pPr>
      <w:r>
        <w:rPr>
          <w:w w:val="100"/>
        </w:rPr>
        <w:t xml:space="preserve"> </w:t>
      </w:r>
    </w:p>
    <w:p>
      <w:pPr>
        <w:pStyle w:val="5"/>
        <w:spacing w:before="122"/>
        <w:ind w:left="0" w:right="2958"/>
        <w:jc w:val="right"/>
      </w:pPr>
      <w:r>
        <w:rPr>
          <w:w w:val="100"/>
        </w:rPr>
        <w:t xml:space="preserve"> </w:t>
      </w:r>
    </w:p>
    <w:p>
      <w:pPr>
        <w:pStyle w:val="5"/>
        <w:spacing w:before="120"/>
        <w:ind w:left="0" w:right="2958"/>
        <w:jc w:val="right"/>
      </w:pPr>
      <w:r>
        <w:rPr>
          <w:w w:val="100"/>
        </w:rPr>
        <w:t xml:space="preserve"> </w:t>
      </w:r>
    </w:p>
    <w:p>
      <w:pPr>
        <w:pStyle w:val="5"/>
        <w:spacing w:before="123"/>
        <w:ind w:left="0" w:right="2958"/>
        <w:jc w:val="right"/>
      </w:pPr>
      <w:r>
        <w:rPr>
          <w:w w:val="100"/>
        </w:rPr>
        <w:t xml:space="preserve"> </w:t>
      </w:r>
    </w:p>
    <w:p>
      <w:pPr>
        <w:pStyle w:val="5"/>
        <w:spacing w:before="119"/>
        <w:ind w:left="0" w:right="2958"/>
        <w:jc w:val="right"/>
      </w:pPr>
      <w:r>
        <w:rPr>
          <w:w w:val="100"/>
        </w:rPr>
        <w:t xml:space="preserve"> </w:t>
      </w:r>
    </w:p>
    <w:p>
      <w:pPr>
        <w:pStyle w:val="5"/>
        <w:spacing w:before="123"/>
        <w:ind w:left="0" w:right="2958"/>
        <w:jc w:val="right"/>
      </w:pPr>
      <w:r>
        <w:rPr>
          <w:w w:val="100"/>
        </w:rPr>
        <w:t xml:space="preserve"> </w:t>
      </w:r>
    </w:p>
    <w:p>
      <w:pPr>
        <w:pStyle w:val="5"/>
        <w:spacing w:before="119"/>
        <w:ind w:left="0" w:right="2958"/>
        <w:jc w:val="right"/>
      </w:pPr>
      <w:r>
        <w:rPr>
          <w:w w:val="100"/>
        </w:rPr>
        <w:t xml:space="preserve"> </w:t>
      </w:r>
    </w:p>
    <w:p>
      <w:pPr>
        <w:pStyle w:val="9"/>
        <w:numPr>
          <w:ilvl w:val="0"/>
          <w:numId w:val="7"/>
        </w:numPr>
        <w:tabs>
          <w:tab w:val="left" w:pos="643"/>
          <w:tab w:val="left" w:pos="8094"/>
        </w:tabs>
        <w:spacing w:before="122" w:after="0" w:line="240" w:lineRule="auto"/>
        <w:ind w:left="642" w:right="0" w:hanging="531"/>
        <w:jc w:val="left"/>
        <w:rPr>
          <w:sz w:val="21"/>
        </w:rPr>
      </w:pPr>
      <w:r>
        <w:rPr>
          <w:sz w:val="21"/>
        </w:rPr>
        <w:t>实</w:t>
      </w:r>
      <w:r>
        <w:rPr>
          <w:spacing w:val="-3"/>
          <w:sz w:val="21"/>
        </w:rPr>
        <w:t>验</w:t>
      </w:r>
      <w:r>
        <w:rPr>
          <w:sz w:val="21"/>
        </w:rPr>
        <w:t>中</w:t>
      </w:r>
      <w:r>
        <w:rPr>
          <w:spacing w:val="-3"/>
          <w:sz w:val="21"/>
        </w:rPr>
        <w:t>，</w:t>
      </w:r>
      <w:r>
        <w:rPr>
          <w:sz w:val="21"/>
        </w:rPr>
        <w:t>某</w:t>
      </w:r>
      <w:r>
        <w:rPr>
          <w:spacing w:val="-3"/>
          <w:sz w:val="21"/>
        </w:rPr>
        <w:t>时</w:t>
      </w:r>
      <w:r>
        <w:rPr>
          <w:sz w:val="21"/>
        </w:rPr>
        <w:t>刻</w:t>
      </w:r>
      <w:r>
        <w:rPr>
          <w:spacing w:val="-3"/>
          <w:sz w:val="21"/>
        </w:rPr>
        <w:t>温度</w:t>
      </w:r>
      <w:r>
        <w:rPr>
          <w:sz w:val="21"/>
        </w:rPr>
        <w:t>计的</w:t>
      </w:r>
      <w:r>
        <w:rPr>
          <w:spacing w:val="-3"/>
          <w:sz w:val="21"/>
        </w:rPr>
        <w:t>示</w:t>
      </w:r>
      <w:r>
        <w:rPr>
          <w:sz w:val="21"/>
        </w:rPr>
        <w:t>数</w:t>
      </w:r>
      <w:r>
        <w:rPr>
          <w:spacing w:val="-3"/>
          <w:sz w:val="21"/>
        </w:rPr>
        <w:t>如</w:t>
      </w:r>
      <w:r>
        <w:rPr>
          <w:sz w:val="21"/>
        </w:rPr>
        <w:t>图</w:t>
      </w:r>
      <w:r>
        <w:rPr>
          <w:spacing w:val="-38"/>
          <w:sz w:val="21"/>
        </w:rPr>
        <w:t xml:space="preserve"> </w:t>
      </w:r>
      <w:r>
        <w:rPr>
          <w:sz w:val="21"/>
        </w:rPr>
        <w:t>13</w:t>
      </w:r>
      <w:r>
        <w:rPr>
          <w:spacing w:val="-37"/>
          <w:sz w:val="21"/>
        </w:rPr>
        <w:t xml:space="preserve"> </w:t>
      </w:r>
      <w:r>
        <w:rPr>
          <w:spacing w:val="-3"/>
          <w:sz w:val="21"/>
        </w:rPr>
        <w:t>乙</w:t>
      </w:r>
      <w:r>
        <w:rPr>
          <w:sz w:val="21"/>
        </w:rPr>
        <w:t>所</w:t>
      </w:r>
      <w:r>
        <w:rPr>
          <w:spacing w:val="-3"/>
          <w:sz w:val="21"/>
        </w:rPr>
        <w:t>示，</w:t>
      </w:r>
      <w:r>
        <w:rPr>
          <w:sz w:val="21"/>
        </w:rPr>
        <w:t>该物</w:t>
      </w:r>
      <w:r>
        <w:rPr>
          <w:spacing w:val="-3"/>
          <w:sz w:val="21"/>
        </w:rPr>
        <w:t>质</w:t>
      </w:r>
      <w:r>
        <w:rPr>
          <w:sz w:val="21"/>
        </w:rPr>
        <w:t>此</w:t>
      </w:r>
      <w:r>
        <w:rPr>
          <w:spacing w:val="-3"/>
          <w:sz w:val="21"/>
        </w:rPr>
        <w:t>时</w:t>
      </w:r>
      <w:r>
        <w:rPr>
          <w:sz w:val="21"/>
        </w:rPr>
        <w:t>的</w:t>
      </w:r>
      <w:r>
        <w:rPr>
          <w:spacing w:val="-3"/>
          <w:sz w:val="21"/>
        </w:rPr>
        <w:t>温</w:t>
      </w:r>
      <w:r>
        <w:rPr>
          <w:sz w:val="21"/>
        </w:rPr>
        <w:t>度</w:t>
      </w:r>
      <w:r>
        <w:rPr>
          <w:spacing w:val="-3"/>
          <w:sz w:val="21"/>
        </w:rPr>
        <w:t>是</w:t>
      </w:r>
      <w:r>
        <w:rPr>
          <w:spacing w:val="-3"/>
          <w:sz w:val="21"/>
          <w:u w:val="single"/>
        </w:rPr>
        <w:t xml:space="preserve"> </w:t>
      </w:r>
      <w:r>
        <w:rPr>
          <w:spacing w:val="-3"/>
          <w:sz w:val="21"/>
          <w:u w:val="single"/>
        </w:rPr>
        <w:tab/>
      </w:r>
      <w:r>
        <w:rPr>
          <w:sz w:val="21"/>
        </w:rPr>
        <w:t>。</w:t>
      </w:r>
      <w:r>
        <w:rPr>
          <w:spacing w:val="-3"/>
          <w:sz w:val="21"/>
        </w:rPr>
        <w:t xml:space="preserve"> </w:t>
      </w:r>
      <w:r>
        <w:rPr>
          <w:sz w:val="21"/>
        </w:rPr>
        <w:t xml:space="preserve"> </w:t>
      </w:r>
    </w:p>
    <w:p>
      <w:pPr>
        <w:pStyle w:val="9"/>
        <w:numPr>
          <w:ilvl w:val="0"/>
          <w:numId w:val="7"/>
        </w:numPr>
        <w:tabs>
          <w:tab w:val="left" w:pos="640"/>
          <w:tab w:val="left" w:pos="4210"/>
        </w:tabs>
        <w:spacing w:before="120" w:after="0" w:line="348" w:lineRule="auto"/>
        <w:ind w:left="112" w:right="1025" w:firstLine="0"/>
        <w:jc w:val="left"/>
        <w:rPr>
          <w:sz w:val="21"/>
        </w:rPr>
      </w:pPr>
      <w:r>
        <w:rPr>
          <w:sz w:val="21"/>
        </w:rPr>
        <w:t>图</w:t>
      </w:r>
      <w:r>
        <w:rPr>
          <w:spacing w:val="-42"/>
          <w:sz w:val="21"/>
        </w:rPr>
        <w:t xml:space="preserve"> </w:t>
      </w:r>
      <w:r>
        <w:rPr>
          <w:sz w:val="21"/>
        </w:rPr>
        <w:t>13</w:t>
      </w:r>
      <w:r>
        <w:rPr>
          <w:spacing w:val="-42"/>
          <w:sz w:val="21"/>
        </w:rPr>
        <w:t xml:space="preserve"> </w:t>
      </w:r>
      <w:r>
        <w:rPr>
          <w:spacing w:val="-3"/>
          <w:sz w:val="21"/>
        </w:rPr>
        <w:t>丙</w:t>
      </w:r>
      <w:r>
        <w:rPr>
          <w:sz w:val="21"/>
        </w:rPr>
        <w:t>是</w:t>
      </w:r>
      <w:r>
        <w:rPr>
          <w:spacing w:val="-3"/>
          <w:sz w:val="21"/>
        </w:rPr>
        <w:t>小</w:t>
      </w:r>
      <w:r>
        <w:rPr>
          <w:sz w:val="21"/>
        </w:rPr>
        <w:t>峰</w:t>
      </w:r>
      <w:r>
        <w:rPr>
          <w:spacing w:val="-3"/>
          <w:sz w:val="21"/>
        </w:rPr>
        <w:t>根据</w:t>
      </w:r>
      <w:r>
        <w:rPr>
          <w:sz w:val="21"/>
        </w:rPr>
        <w:t>记录</w:t>
      </w:r>
      <w:r>
        <w:rPr>
          <w:spacing w:val="-3"/>
          <w:sz w:val="21"/>
        </w:rPr>
        <w:t>的</w:t>
      </w:r>
      <w:r>
        <w:rPr>
          <w:sz w:val="21"/>
        </w:rPr>
        <w:t>数</w:t>
      </w:r>
      <w:r>
        <w:rPr>
          <w:spacing w:val="-3"/>
          <w:sz w:val="21"/>
        </w:rPr>
        <w:t>据</w:t>
      </w:r>
      <w:r>
        <w:rPr>
          <w:sz w:val="21"/>
        </w:rPr>
        <w:t>绘</w:t>
      </w:r>
      <w:r>
        <w:rPr>
          <w:spacing w:val="-3"/>
          <w:sz w:val="21"/>
        </w:rPr>
        <w:t>制</w:t>
      </w:r>
      <w:r>
        <w:rPr>
          <w:sz w:val="21"/>
        </w:rPr>
        <w:t>的</w:t>
      </w:r>
      <w:r>
        <w:rPr>
          <w:spacing w:val="-3"/>
          <w:sz w:val="21"/>
        </w:rPr>
        <w:t>温</w:t>
      </w:r>
      <w:r>
        <w:rPr>
          <w:sz w:val="21"/>
        </w:rPr>
        <w:t>度</w:t>
      </w:r>
      <w:r>
        <w:rPr>
          <w:spacing w:val="-3"/>
          <w:sz w:val="21"/>
        </w:rPr>
        <w:t>随</w:t>
      </w:r>
      <w:r>
        <w:rPr>
          <w:sz w:val="21"/>
        </w:rPr>
        <w:t>时间</w:t>
      </w:r>
      <w:r>
        <w:rPr>
          <w:spacing w:val="-3"/>
          <w:sz w:val="21"/>
        </w:rPr>
        <w:t>变</w:t>
      </w:r>
      <w:r>
        <w:rPr>
          <w:sz w:val="21"/>
        </w:rPr>
        <w:t>化</w:t>
      </w:r>
      <w:r>
        <w:rPr>
          <w:spacing w:val="-3"/>
          <w:sz w:val="21"/>
        </w:rPr>
        <w:t>规</w:t>
      </w:r>
      <w:r>
        <w:rPr>
          <w:sz w:val="21"/>
        </w:rPr>
        <w:t>律</w:t>
      </w:r>
      <w:r>
        <w:rPr>
          <w:spacing w:val="-3"/>
          <w:sz w:val="21"/>
        </w:rPr>
        <w:t>的</w:t>
      </w:r>
      <w:r>
        <w:rPr>
          <w:sz w:val="21"/>
        </w:rPr>
        <w:t>图</w:t>
      </w:r>
      <w:r>
        <w:rPr>
          <w:spacing w:val="-3"/>
          <w:sz w:val="21"/>
        </w:rPr>
        <w:t>象</w:t>
      </w:r>
      <w:r>
        <w:rPr>
          <w:spacing w:val="-13"/>
          <w:sz w:val="21"/>
        </w:rPr>
        <w:t>，</w:t>
      </w:r>
      <w:r>
        <w:rPr>
          <w:spacing w:val="-3"/>
          <w:sz w:val="21"/>
        </w:rPr>
        <w:t>由</w:t>
      </w:r>
      <w:r>
        <w:rPr>
          <w:sz w:val="21"/>
        </w:rPr>
        <w:t>图象</w:t>
      </w:r>
      <w:r>
        <w:rPr>
          <w:spacing w:val="-3"/>
          <w:sz w:val="21"/>
        </w:rPr>
        <w:t>可</w:t>
      </w:r>
      <w:r>
        <w:rPr>
          <w:sz w:val="21"/>
        </w:rPr>
        <w:t>知</w:t>
      </w:r>
      <w:r>
        <w:rPr>
          <w:spacing w:val="-3"/>
          <w:sz w:val="21"/>
        </w:rPr>
        <w:t>该</w:t>
      </w:r>
      <w:r>
        <w:rPr>
          <w:sz w:val="21"/>
        </w:rPr>
        <w:t>物</w:t>
      </w:r>
      <w:r>
        <w:rPr>
          <w:spacing w:val="-3"/>
          <w:sz w:val="21"/>
        </w:rPr>
        <w:t>质</w:t>
      </w:r>
      <w:r>
        <w:rPr>
          <w:sz w:val="21"/>
        </w:rPr>
        <w:t>在</w:t>
      </w:r>
      <w:r>
        <w:rPr>
          <w:spacing w:val="-3"/>
          <w:sz w:val="21"/>
        </w:rPr>
        <w:t>熔</w:t>
      </w:r>
      <w:r>
        <w:rPr>
          <w:sz w:val="21"/>
        </w:rPr>
        <w:t>化</w:t>
      </w:r>
      <w:r>
        <w:rPr>
          <w:spacing w:val="-3"/>
          <w:sz w:val="21"/>
        </w:rPr>
        <w:t>过</w:t>
      </w:r>
      <w:r>
        <w:rPr>
          <w:sz w:val="21"/>
        </w:rPr>
        <w:t>程</w:t>
      </w:r>
      <w:r>
        <w:rPr>
          <w:spacing w:val="-5"/>
          <w:sz w:val="21"/>
        </w:rPr>
        <w:t>中</w:t>
      </w:r>
      <w:r>
        <w:rPr>
          <w:w w:val="100"/>
          <w:sz w:val="21"/>
        </w:rPr>
        <w:t>吸收</w:t>
      </w:r>
      <w:r>
        <w:rPr>
          <w:spacing w:val="-3"/>
          <w:w w:val="100"/>
          <w:sz w:val="21"/>
        </w:rPr>
        <w:t>热</w:t>
      </w:r>
      <w:r>
        <w:rPr>
          <w:w w:val="100"/>
          <w:sz w:val="21"/>
        </w:rPr>
        <w:t>量</w:t>
      </w:r>
      <w:r>
        <w:rPr>
          <w:spacing w:val="-3"/>
          <w:w w:val="100"/>
          <w:sz w:val="21"/>
        </w:rPr>
        <w:t>，</w:t>
      </w:r>
      <w:r>
        <w:rPr>
          <w:w w:val="100"/>
          <w:sz w:val="21"/>
        </w:rPr>
        <w:t>温</w:t>
      </w:r>
      <w:r>
        <w:rPr>
          <w:spacing w:val="-3"/>
          <w:w w:val="100"/>
          <w:sz w:val="21"/>
        </w:rPr>
        <w:t>度</w:t>
      </w:r>
      <w:r>
        <w:rPr>
          <w:w w:val="100"/>
          <w:sz w:val="21"/>
        </w:rPr>
        <w:t>不</w:t>
      </w:r>
      <w:r>
        <w:rPr>
          <w:spacing w:val="-3"/>
          <w:w w:val="100"/>
          <w:sz w:val="21"/>
        </w:rPr>
        <w:t>变</w:t>
      </w:r>
      <w:r>
        <w:rPr>
          <w:w w:val="100"/>
          <w:sz w:val="21"/>
        </w:rPr>
        <w:t>，</w:t>
      </w:r>
      <w:r>
        <w:rPr>
          <w:spacing w:val="-3"/>
          <w:w w:val="100"/>
          <w:sz w:val="21"/>
        </w:rPr>
        <w:t>内</w:t>
      </w:r>
      <w:r>
        <w:rPr>
          <w:spacing w:val="-1"/>
          <w:w w:val="100"/>
          <w:sz w:val="21"/>
        </w:rPr>
        <w:t>能</w:t>
      </w:r>
      <w:r>
        <w:rPr>
          <w:rFonts w:ascii="Times New Roman" w:hAnsi="Times New Roman" w:eastAsia="Times New Roman"/>
          <w:w w:val="100"/>
          <w:sz w:val="21"/>
          <w:u w:val="single"/>
        </w:rPr>
        <w:t xml:space="preserve"> </w:t>
      </w:r>
      <w:r>
        <w:rPr>
          <w:rFonts w:ascii="Times New Roman" w:hAnsi="Times New Roman" w:eastAsia="Times New Roman"/>
          <w:sz w:val="21"/>
          <w:u w:val="single"/>
        </w:rPr>
        <w:tab/>
      </w:r>
      <w:r>
        <w:rPr>
          <w:w w:val="100"/>
          <w:sz w:val="21"/>
        </w:rPr>
        <w:t>（</w:t>
      </w:r>
      <w:r>
        <w:rPr>
          <w:spacing w:val="-3"/>
          <w:w w:val="100"/>
          <w:sz w:val="21"/>
        </w:rPr>
        <w:t>选填</w:t>
      </w:r>
      <w:r>
        <w:rPr>
          <w:w w:val="100"/>
          <w:sz w:val="21"/>
        </w:rPr>
        <w:t>“增</w:t>
      </w:r>
      <w:r>
        <w:rPr>
          <w:spacing w:val="-2"/>
          <w:w w:val="100"/>
          <w:sz w:val="21"/>
        </w:rPr>
        <w:t>加</w:t>
      </w:r>
      <w:r>
        <w:rPr>
          <w:w w:val="100"/>
          <w:sz w:val="21"/>
        </w:rPr>
        <w:t>”</w:t>
      </w:r>
      <w:r>
        <w:rPr>
          <w:spacing w:val="-3"/>
          <w:w w:val="100"/>
          <w:sz w:val="21"/>
        </w:rPr>
        <w:t>“</w:t>
      </w:r>
      <w:r>
        <w:rPr>
          <w:w w:val="100"/>
          <w:sz w:val="21"/>
        </w:rPr>
        <w:t>减</w:t>
      </w:r>
      <w:r>
        <w:rPr>
          <w:spacing w:val="-3"/>
          <w:w w:val="100"/>
          <w:sz w:val="21"/>
        </w:rPr>
        <w:t>少</w:t>
      </w:r>
      <w:r>
        <w:rPr>
          <w:w w:val="100"/>
          <w:sz w:val="21"/>
        </w:rPr>
        <w:t>”</w:t>
      </w:r>
      <w:r>
        <w:rPr>
          <w:spacing w:val="-3"/>
          <w:w w:val="100"/>
          <w:sz w:val="21"/>
        </w:rPr>
        <w:t>或</w:t>
      </w:r>
      <w:r>
        <w:rPr>
          <w:w w:val="100"/>
          <w:sz w:val="21"/>
        </w:rPr>
        <w:t>“</w:t>
      </w:r>
      <w:r>
        <w:rPr>
          <w:spacing w:val="-3"/>
          <w:w w:val="100"/>
          <w:sz w:val="21"/>
        </w:rPr>
        <w:t>不</w:t>
      </w:r>
      <w:r>
        <w:rPr>
          <w:w w:val="100"/>
          <w:sz w:val="21"/>
        </w:rPr>
        <w:t>变”</w:t>
      </w:r>
      <w:r>
        <w:rPr>
          <w:spacing w:val="-108"/>
          <w:w w:val="100"/>
          <w:sz w:val="21"/>
        </w:rPr>
        <w:t>）</w:t>
      </w:r>
      <w:r>
        <w:rPr>
          <w:spacing w:val="-3"/>
          <w:w w:val="100"/>
          <w:sz w:val="21"/>
        </w:rPr>
        <w:t>。</w:t>
      </w:r>
      <w:r>
        <w:rPr>
          <w:w w:val="100"/>
          <w:sz w:val="21"/>
        </w:rPr>
        <w:t xml:space="preserve"> </w:t>
      </w:r>
    </w:p>
    <w:p>
      <w:pPr>
        <w:pStyle w:val="9"/>
        <w:numPr>
          <w:ilvl w:val="0"/>
          <w:numId w:val="7"/>
        </w:numPr>
        <w:tabs>
          <w:tab w:val="left" w:pos="643"/>
          <w:tab w:val="left" w:pos="5890"/>
        </w:tabs>
        <w:spacing w:before="0" w:after="0" w:line="240" w:lineRule="auto"/>
        <w:ind w:left="642" w:right="0" w:hanging="531"/>
        <w:jc w:val="left"/>
        <w:rPr>
          <w:sz w:val="21"/>
        </w:rPr>
      </w:pPr>
      <w:r>
        <w:rPr>
          <w:w w:val="100"/>
          <w:sz w:val="21"/>
        </w:rPr>
        <w:t>由图</w:t>
      </w:r>
      <w:r>
        <w:rPr>
          <w:spacing w:val="-55"/>
          <w:sz w:val="21"/>
        </w:rPr>
        <w:t xml:space="preserve"> </w:t>
      </w:r>
      <w:r>
        <w:rPr>
          <w:w w:val="100"/>
          <w:sz w:val="21"/>
        </w:rPr>
        <w:t>13</w:t>
      </w:r>
      <w:r>
        <w:rPr>
          <w:spacing w:val="-53"/>
          <w:sz w:val="21"/>
        </w:rPr>
        <w:t xml:space="preserve"> </w:t>
      </w:r>
      <w:r>
        <w:rPr>
          <w:spacing w:val="-3"/>
          <w:w w:val="100"/>
          <w:sz w:val="21"/>
        </w:rPr>
        <w:t>丙</w:t>
      </w:r>
      <w:r>
        <w:rPr>
          <w:w w:val="100"/>
          <w:sz w:val="21"/>
        </w:rPr>
        <w:t>可</w:t>
      </w:r>
      <w:r>
        <w:rPr>
          <w:spacing w:val="-3"/>
          <w:w w:val="100"/>
          <w:sz w:val="21"/>
        </w:rPr>
        <w:t>知</w:t>
      </w:r>
      <w:r>
        <w:rPr>
          <w:w w:val="100"/>
          <w:sz w:val="21"/>
        </w:rPr>
        <w:t>，</w:t>
      </w:r>
      <w:r>
        <w:rPr>
          <w:spacing w:val="-3"/>
          <w:w w:val="100"/>
          <w:sz w:val="21"/>
        </w:rPr>
        <w:t>该</w:t>
      </w:r>
      <w:r>
        <w:rPr>
          <w:w w:val="100"/>
          <w:sz w:val="21"/>
        </w:rPr>
        <w:t>物质</w:t>
      </w:r>
      <w:r>
        <w:rPr>
          <w:spacing w:val="-3"/>
          <w:w w:val="100"/>
          <w:sz w:val="21"/>
        </w:rPr>
        <w:t>在</w:t>
      </w:r>
      <w:r>
        <w:rPr>
          <w:w w:val="100"/>
          <w:sz w:val="21"/>
        </w:rPr>
        <w:t>固</w:t>
      </w:r>
      <w:r>
        <w:rPr>
          <w:spacing w:val="-3"/>
          <w:w w:val="100"/>
          <w:sz w:val="21"/>
        </w:rPr>
        <w:t>态</w:t>
      </w:r>
      <w:r>
        <w:rPr>
          <w:w w:val="100"/>
          <w:sz w:val="21"/>
        </w:rPr>
        <w:t>时</w:t>
      </w:r>
      <w:r>
        <w:rPr>
          <w:spacing w:val="-3"/>
          <w:w w:val="100"/>
          <w:sz w:val="21"/>
        </w:rPr>
        <w:t>的</w:t>
      </w:r>
      <w:r>
        <w:rPr>
          <w:w w:val="100"/>
          <w:sz w:val="21"/>
        </w:rPr>
        <w:t>比</w:t>
      </w:r>
      <w:r>
        <w:rPr>
          <w:spacing w:val="-3"/>
          <w:w w:val="100"/>
          <w:sz w:val="21"/>
        </w:rPr>
        <w:t>热</w:t>
      </w:r>
      <w:r>
        <w:rPr>
          <w:w w:val="100"/>
          <w:sz w:val="21"/>
        </w:rPr>
        <w:t>容</w:t>
      </w:r>
      <w:r>
        <w:rPr>
          <w:spacing w:val="-3"/>
          <w:w w:val="100"/>
          <w:sz w:val="21"/>
        </w:rPr>
        <w:t>是</w:t>
      </w:r>
      <w:r>
        <w:rPr>
          <w:w w:val="100"/>
          <w:sz w:val="21"/>
          <w:u w:val="single"/>
        </w:rPr>
        <w:t xml:space="preserve"> </w:t>
      </w:r>
      <w:r>
        <w:rPr>
          <w:sz w:val="21"/>
          <w:u w:val="single"/>
        </w:rPr>
        <w:tab/>
      </w:r>
      <w:r>
        <w:rPr>
          <w:w w:val="100"/>
          <w:sz w:val="21"/>
        </w:rPr>
        <w:t>J/</w:t>
      </w:r>
      <w:r>
        <w:rPr>
          <w:spacing w:val="-3"/>
          <w:w w:val="100"/>
          <w:sz w:val="21"/>
        </w:rPr>
        <w:t>（</w:t>
      </w:r>
      <w:r>
        <w:rPr>
          <w:w w:val="100"/>
          <w:sz w:val="21"/>
        </w:rPr>
        <w:t>kg</w:t>
      </w:r>
      <w:r>
        <w:rPr>
          <w:spacing w:val="-3"/>
          <w:w w:val="100"/>
          <w:sz w:val="21"/>
        </w:rPr>
        <w:t>•</w:t>
      </w:r>
      <w:r>
        <w:rPr>
          <w:spacing w:val="-1"/>
          <w:w w:val="100"/>
          <w:sz w:val="21"/>
        </w:rPr>
        <w:t>℃</w:t>
      </w:r>
      <w:r>
        <w:rPr>
          <w:spacing w:val="-106"/>
          <w:w w:val="100"/>
          <w:sz w:val="21"/>
        </w:rPr>
        <w:t>）</w:t>
      </w:r>
      <w:r>
        <w:rPr>
          <w:spacing w:val="-3"/>
          <w:w w:val="100"/>
          <w:sz w:val="21"/>
        </w:rPr>
        <w:t xml:space="preserve">。 </w:t>
      </w:r>
      <w:r>
        <w:rPr>
          <w:w w:val="100"/>
          <w:sz w:val="21"/>
        </w:rPr>
        <w:t xml:space="preserve"> </w:t>
      </w:r>
    </w:p>
    <w:p>
      <w:pPr>
        <w:pStyle w:val="9"/>
        <w:numPr>
          <w:ilvl w:val="0"/>
          <w:numId w:val="7"/>
        </w:numPr>
        <w:tabs>
          <w:tab w:val="left" w:pos="643"/>
          <w:tab w:val="left" w:pos="8497"/>
        </w:tabs>
        <w:spacing w:before="122" w:after="0" w:line="348" w:lineRule="auto"/>
        <w:ind w:left="112" w:right="1025" w:firstLine="0"/>
        <w:jc w:val="left"/>
        <w:rPr>
          <w:sz w:val="21"/>
        </w:rPr>
      </w:pPr>
      <w:r>
        <w:rPr>
          <w:spacing w:val="-3"/>
          <w:sz w:val="21"/>
        </w:rPr>
        <w:t>试</w:t>
      </w:r>
      <w:r>
        <w:rPr>
          <w:sz w:val="21"/>
        </w:rPr>
        <w:t>管</w:t>
      </w:r>
      <w:r>
        <w:rPr>
          <w:spacing w:val="-3"/>
          <w:sz w:val="21"/>
        </w:rPr>
        <w:t>中</w:t>
      </w:r>
      <w:r>
        <w:rPr>
          <w:sz w:val="21"/>
        </w:rPr>
        <w:t>的</w:t>
      </w:r>
      <w:r>
        <w:rPr>
          <w:spacing w:val="-3"/>
          <w:sz w:val="21"/>
        </w:rPr>
        <w:t>固</w:t>
      </w:r>
      <w:r>
        <w:rPr>
          <w:sz w:val="21"/>
        </w:rPr>
        <w:t>体</w:t>
      </w:r>
      <w:r>
        <w:rPr>
          <w:spacing w:val="-3"/>
          <w:sz w:val="21"/>
        </w:rPr>
        <w:t>完</w:t>
      </w:r>
      <w:r>
        <w:rPr>
          <w:sz w:val="21"/>
        </w:rPr>
        <w:t>全</w:t>
      </w:r>
      <w:r>
        <w:rPr>
          <w:spacing w:val="-3"/>
          <w:sz w:val="21"/>
        </w:rPr>
        <w:t>熔</w:t>
      </w:r>
      <w:r>
        <w:rPr>
          <w:sz w:val="21"/>
        </w:rPr>
        <w:t>化后</w:t>
      </w:r>
      <w:r>
        <w:rPr>
          <w:spacing w:val="-27"/>
          <w:sz w:val="21"/>
        </w:rPr>
        <w:t>，</w:t>
      </w:r>
      <w:r>
        <w:rPr>
          <w:spacing w:val="-3"/>
          <w:sz w:val="21"/>
        </w:rPr>
        <w:t>若</w:t>
      </w:r>
      <w:r>
        <w:rPr>
          <w:sz w:val="21"/>
        </w:rPr>
        <w:t>持</w:t>
      </w:r>
      <w:r>
        <w:rPr>
          <w:spacing w:val="-3"/>
          <w:sz w:val="21"/>
        </w:rPr>
        <w:t>续</w:t>
      </w:r>
      <w:r>
        <w:rPr>
          <w:sz w:val="21"/>
        </w:rPr>
        <w:t>加热</w:t>
      </w:r>
      <w:r>
        <w:rPr>
          <w:spacing w:val="-29"/>
          <w:sz w:val="21"/>
        </w:rPr>
        <w:t>，</w:t>
      </w:r>
      <w:r>
        <w:rPr>
          <w:sz w:val="21"/>
        </w:rPr>
        <w:t>烧</w:t>
      </w:r>
      <w:r>
        <w:rPr>
          <w:spacing w:val="-3"/>
          <w:sz w:val="21"/>
        </w:rPr>
        <w:t>杯</w:t>
      </w:r>
      <w:r>
        <w:rPr>
          <w:sz w:val="21"/>
        </w:rPr>
        <w:t>中的</w:t>
      </w:r>
      <w:r>
        <w:rPr>
          <w:spacing w:val="-3"/>
          <w:sz w:val="21"/>
        </w:rPr>
        <w:t>水</w:t>
      </w:r>
      <w:r>
        <w:rPr>
          <w:sz w:val="21"/>
        </w:rPr>
        <w:t>沸</w:t>
      </w:r>
      <w:r>
        <w:rPr>
          <w:spacing w:val="-3"/>
          <w:sz w:val="21"/>
        </w:rPr>
        <w:t>腾</w:t>
      </w:r>
      <w:r>
        <w:rPr>
          <w:sz w:val="21"/>
        </w:rPr>
        <w:t>时</w:t>
      </w:r>
      <w:r>
        <w:rPr>
          <w:spacing w:val="-27"/>
          <w:sz w:val="21"/>
        </w:rPr>
        <w:t>，</w:t>
      </w:r>
      <w:r>
        <w:rPr>
          <w:spacing w:val="-3"/>
          <w:sz w:val="21"/>
        </w:rPr>
        <w:t>试</w:t>
      </w:r>
      <w:r>
        <w:rPr>
          <w:sz w:val="21"/>
        </w:rPr>
        <w:t>管</w:t>
      </w:r>
      <w:r>
        <w:rPr>
          <w:spacing w:val="-3"/>
          <w:sz w:val="21"/>
        </w:rPr>
        <w:t>中的</w:t>
      </w:r>
      <w:r>
        <w:rPr>
          <w:sz w:val="21"/>
        </w:rPr>
        <w:t>液体</w:t>
      </w:r>
      <w:r>
        <w:rPr>
          <w:sz w:val="21"/>
          <w:u w:val="single"/>
        </w:rPr>
        <w:t xml:space="preserve"> </w:t>
      </w:r>
      <w:r>
        <w:rPr>
          <w:sz w:val="21"/>
          <w:u w:val="single"/>
        </w:rPr>
        <w:tab/>
      </w:r>
      <w:r>
        <w:rPr>
          <w:spacing w:val="-3"/>
          <w:sz w:val="21"/>
        </w:rPr>
        <w:t>（</w:t>
      </w:r>
      <w:r>
        <w:rPr>
          <w:sz w:val="21"/>
        </w:rPr>
        <w:t>选</w:t>
      </w:r>
      <w:r>
        <w:rPr>
          <w:spacing w:val="-3"/>
          <w:sz w:val="21"/>
        </w:rPr>
        <w:t>填“</w:t>
      </w:r>
      <w:r>
        <w:rPr>
          <w:sz w:val="21"/>
        </w:rPr>
        <w:t>会</w:t>
      </w:r>
      <w:r>
        <w:rPr>
          <w:spacing w:val="-5"/>
          <w:sz w:val="21"/>
        </w:rPr>
        <w:t xml:space="preserve">” </w:t>
      </w:r>
      <w:r>
        <w:rPr>
          <w:sz w:val="21"/>
        </w:rPr>
        <w:t>或“</w:t>
      </w:r>
      <w:r>
        <w:rPr>
          <w:spacing w:val="-3"/>
          <w:sz w:val="21"/>
        </w:rPr>
        <w:t>不</w:t>
      </w:r>
      <w:r>
        <w:rPr>
          <w:sz w:val="21"/>
        </w:rPr>
        <w:t>会</w:t>
      </w:r>
      <w:r>
        <w:rPr>
          <w:spacing w:val="-3"/>
          <w:sz w:val="21"/>
        </w:rPr>
        <w:t>”</w:t>
      </w:r>
      <w:r>
        <w:rPr>
          <w:sz w:val="21"/>
        </w:rPr>
        <w:t xml:space="preserve"> </w:t>
      </w:r>
      <w:r>
        <w:rPr>
          <w:spacing w:val="-3"/>
          <w:sz w:val="21"/>
        </w:rPr>
        <w:t>）</w:t>
      </w:r>
      <w:r>
        <w:rPr>
          <w:sz w:val="21"/>
        </w:rPr>
        <w:t>沸</w:t>
      </w:r>
      <w:r>
        <w:rPr>
          <w:spacing w:val="-3"/>
          <w:sz w:val="21"/>
        </w:rPr>
        <w:t>腾。</w:t>
      </w:r>
      <w:r>
        <w:rPr>
          <w:sz w:val="21"/>
        </w:rPr>
        <w:t xml:space="preserve"> </w:t>
      </w:r>
    </w:p>
    <w:p>
      <w:pPr>
        <w:spacing w:after="0" w:line="348" w:lineRule="auto"/>
        <w:jc w:val="left"/>
        <w:rPr>
          <w:sz w:val="21"/>
        </w:rPr>
        <w:sectPr>
          <w:type w:val="continuous"/>
          <w:pgSz w:w="11910" w:h="16850"/>
          <w:pgMar w:top="1200" w:right="0" w:bottom="1340" w:left="1020" w:header="720" w:footer="720" w:gutter="0"/>
          <w:cols w:space="708" w:num="1"/>
        </w:sectPr>
      </w:pPr>
    </w:p>
    <w:p>
      <w:pPr>
        <w:pStyle w:val="5"/>
        <w:spacing w:before="53"/>
      </w:pPr>
      <w:r>
        <w:rPr>
          <w:w w:val="100"/>
        </w:rPr>
        <w:t xml:space="preserve"> </w:t>
      </w:r>
    </w:p>
    <w:p>
      <w:pPr>
        <w:pStyle w:val="9"/>
        <w:numPr>
          <w:ilvl w:val="0"/>
          <w:numId w:val="6"/>
        </w:numPr>
        <w:tabs>
          <w:tab w:val="left" w:pos="432"/>
        </w:tabs>
        <w:spacing w:before="122" w:after="0" w:line="240" w:lineRule="auto"/>
        <w:ind w:left="431" w:right="0" w:hanging="320"/>
        <w:jc w:val="left"/>
        <w:rPr>
          <w:sz w:val="21"/>
        </w:rPr>
      </w:pPr>
      <w:r>
        <w:rPr>
          <w:spacing w:val="-3"/>
          <w:sz w:val="21"/>
        </w:rPr>
        <w:t>在“探究杠杆的平衡条件”的实验中：</w:t>
      </w:r>
      <w:r>
        <w:rPr>
          <w:sz w:val="21"/>
        </w:rPr>
        <w:t xml:space="preserve"> </w:t>
      </w:r>
    </w:p>
    <w:p>
      <w:pPr>
        <w:pStyle w:val="9"/>
        <w:numPr>
          <w:ilvl w:val="0"/>
          <w:numId w:val="8"/>
        </w:numPr>
        <w:tabs>
          <w:tab w:val="left" w:pos="643"/>
          <w:tab w:val="left" w:pos="4316"/>
          <w:tab w:val="left" w:pos="7254"/>
        </w:tabs>
        <w:spacing w:before="120" w:after="0" w:line="348" w:lineRule="auto"/>
        <w:ind w:left="112" w:right="1424" w:firstLine="0"/>
        <w:jc w:val="left"/>
        <w:rPr>
          <w:sz w:val="21"/>
        </w:rPr>
      </w:pPr>
      <w:r>
        <w:drawing>
          <wp:anchor distT="0" distB="0" distL="0" distR="0" simplePos="0" relativeHeight="251667456" behindDoc="1" locked="0" layoutInCell="1" allowOverlap="1">
            <wp:simplePos x="0" y="0"/>
            <wp:positionH relativeFrom="page">
              <wp:posOffset>5721350</wp:posOffset>
            </wp:positionH>
            <wp:positionV relativeFrom="paragraph">
              <wp:posOffset>364490</wp:posOffset>
            </wp:positionV>
            <wp:extent cx="1169035" cy="1323975"/>
            <wp:effectExtent l="0" t="0" r="0" b="0"/>
            <wp:wrapNone/>
            <wp:docPr id="25"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5.jpeg"/>
                    <pic:cNvPicPr>
                      <a:picLocks noChangeAspect="1"/>
                    </pic:cNvPicPr>
                  </pic:nvPicPr>
                  <pic:blipFill>
                    <a:blip r:embed="rId23" cstate="print"/>
                    <a:stretch>
                      <a:fillRect/>
                    </a:stretch>
                  </pic:blipFill>
                  <pic:spPr>
                    <a:xfrm>
                      <a:off x="0" y="0"/>
                      <a:ext cx="1169316" cy="1323666"/>
                    </a:xfrm>
                    <a:prstGeom prst="rect">
                      <a:avLst/>
                    </a:prstGeom>
                  </pic:spPr>
                </pic:pic>
              </a:graphicData>
            </a:graphic>
          </wp:anchor>
        </w:drawing>
      </w:r>
      <w:r>
        <w:rPr>
          <w:sz w:val="21"/>
        </w:rPr>
        <w:t>实</w:t>
      </w:r>
      <w:r>
        <w:rPr>
          <w:spacing w:val="-3"/>
          <w:sz w:val="21"/>
        </w:rPr>
        <w:t>验</w:t>
      </w:r>
      <w:r>
        <w:rPr>
          <w:sz w:val="21"/>
        </w:rPr>
        <w:t>前</w:t>
      </w:r>
      <w:r>
        <w:rPr>
          <w:spacing w:val="-3"/>
          <w:sz w:val="21"/>
        </w:rPr>
        <w:t>，</w:t>
      </w:r>
      <w:r>
        <w:rPr>
          <w:sz w:val="21"/>
        </w:rPr>
        <w:t>杠</w:t>
      </w:r>
      <w:r>
        <w:rPr>
          <w:spacing w:val="-3"/>
          <w:sz w:val="21"/>
        </w:rPr>
        <w:t>杆</w:t>
      </w:r>
      <w:r>
        <w:rPr>
          <w:sz w:val="21"/>
        </w:rPr>
        <w:t>静</w:t>
      </w:r>
      <w:r>
        <w:rPr>
          <w:spacing w:val="-3"/>
          <w:sz w:val="21"/>
        </w:rPr>
        <w:t>止时</w:t>
      </w:r>
      <w:r>
        <w:rPr>
          <w:sz w:val="21"/>
        </w:rPr>
        <w:t>，发</w:t>
      </w:r>
      <w:r>
        <w:rPr>
          <w:spacing w:val="-3"/>
          <w:sz w:val="21"/>
        </w:rPr>
        <w:t>现</w:t>
      </w:r>
      <w:r>
        <w:rPr>
          <w:sz w:val="21"/>
        </w:rPr>
        <w:t>杠</w:t>
      </w:r>
      <w:r>
        <w:rPr>
          <w:spacing w:val="-3"/>
          <w:sz w:val="21"/>
        </w:rPr>
        <w:t>杆</w:t>
      </w:r>
      <w:r>
        <w:rPr>
          <w:sz w:val="21"/>
        </w:rPr>
        <w:t>左</w:t>
      </w:r>
      <w:r>
        <w:rPr>
          <w:spacing w:val="-3"/>
          <w:sz w:val="21"/>
        </w:rPr>
        <w:t>端</w:t>
      </w:r>
      <w:r>
        <w:rPr>
          <w:sz w:val="21"/>
        </w:rPr>
        <w:t>低</w:t>
      </w:r>
      <w:r>
        <w:rPr>
          <w:spacing w:val="-3"/>
          <w:sz w:val="21"/>
        </w:rPr>
        <w:t>、</w:t>
      </w:r>
      <w:r>
        <w:rPr>
          <w:sz w:val="21"/>
        </w:rPr>
        <w:t>右</w:t>
      </w:r>
      <w:r>
        <w:rPr>
          <w:spacing w:val="-3"/>
          <w:sz w:val="21"/>
        </w:rPr>
        <w:t>端</w:t>
      </w:r>
      <w:r>
        <w:rPr>
          <w:sz w:val="21"/>
        </w:rPr>
        <w:t>高，</w:t>
      </w:r>
      <w:r>
        <w:rPr>
          <w:spacing w:val="-3"/>
          <w:sz w:val="21"/>
        </w:rPr>
        <w:t>此</w:t>
      </w:r>
      <w:r>
        <w:rPr>
          <w:sz w:val="21"/>
        </w:rPr>
        <w:t>时</w:t>
      </w:r>
      <w:r>
        <w:rPr>
          <w:spacing w:val="-3"/>
          <w:sz w:val="21"/>
        </w:rPr>
        <w:t>杠</w:t>
      </w:r>
      <w:r>
        <w:rPr>
          <w:sz w:val="21"/>
        </w:rPr>
        <w:t>杆</w:t>
      </w:r>
      <w:r>
        <w:rPr>
          <w:spacing w:val="-3"/>
          <w:sz w:val="21"/>
        </w:rPr>
        <w:t>处</w:t>
      </w:r>
      <w:r>
        <w:rPr>
          <w:sz w:val="21"/>
        </w:rPr>
        <w:t>于</w:t>
      </w:r>
      <w:r>
        <w:rPr>
          <w:sz w:val="21"/>
          <w:u w:val="single"/>
        </w:rPr>
        <w:t xml:space="preserve"> </w:t>
      </w:r>
      <w:r>
        <w:rPr>
          <w:sz w:val="21"/>
          <w:u w:val="single"/>
        </w:rPr>
        <w:tab/>
      </w:r>
      <w:r>
        <w:rPr>
          <w:sz w:val="21"/>
        </w:rPr>
        <w:t>（填</w:t>
      </w:r>
      <w:r>
        <w:rPr>
          <w:spacing w:val="-3"/>
          <w:sz w:val="21"/>
        </w:rPr>
        <w:t>“</w:t>
      </w:r>
      <w:r>
        <w:rPr>
          <w:sz w:val="21"/>
        </w:rPr>
        <w:t>平衡”</w:t>
      </w:r>
      <w:r>
        <w:rPr>
          <w:spacing w:val="-3"/>
          <w:sz w:val="21"/>
        </w:rPr>
        <w:t>或</w:t>
      </w:r>
      <w:r>
        <w:rPr>
          <w:sz w:val="21"/>
        </w:rPr>
        <w:t>“</w:t>
      </w:r>
      <w:r>
        <w:rPr>
          <w:spacing w:val="-3"/>
          <w:sz w:val="21"/>
        </w:rPr>
        <w:t>非平</w:t>
      </w:r>
      <w:r>
        <w:rPr>
          <w:sz w:val="21"/>
        </w:rPr>
        <w:t>衡”）状</w:t>
      </w:r>
      <w:r>
        <w:rPr>
          <w:spacing w:val="-3"/>
          <w:sz w:val="21"/>
        </w:rPr>
        <w:t>态</w:t>
      </w:r>
      <w:r>
        <w:rPr>
          <w:sz w:val="21"/>
        </w:rPr>
        <w:t>；</w:t>
      </w:r>
      <w:r>
        <w:rPr>
          <w:spacing w:val="-3"/>
          <w:sz w:val="21"/>
        </w:rPr>
        <w:t>将</w:t>
      </w:r>
      <w:r>
        <w:rPr>
          <w:sz w:val="21"/>
        </w:rPr>
        <w:t>杠</w:t>
      </w:r>
      <w:r>
        <w:rPr>
          <w:spacing w:val="-3"/>
          <w:sz w:val="21"/>
        </w:rPr>
        <w:t>杆</w:t>
      </w:r>
      <w:r>
        <w:rPr>
          <w:sz w:val="21"/>
        </w:rPr>
        <w:t>右</w:t>
      </w:r>
      <w:r>
        <w:rPr>
          <w:spacing w:val="-3"/>
          <w:sz w:val="21"/>
        </w:rPr>
        <w:t>端</w:t>
      </w:r>
      <w:r>
        <w:rPr>
          <w:sz w:val="21"/>
        </w:rPr>
        <w:t>的平</w:t>
      </w:r>
      <w:r>
        <w:rPr>
          <w:spacing w:val="-3"/>
          <w:sz w:val="21"/>
        </w:rPr>
        <w:t>衡</w:t>
      </w:r>
      <w:r>
        <w:rPr>
          <w:sz w:val="21"/>
        </w:rPr>
        <w:t>螺</w:t>
      </w:r>
      <w:r>
        <w:rPr>
          <w:spacing w:val="-3"/>
          <w:sz w:val="21"/>
        </w:rPr>
        <w:t>母</w:t>
      </w:r>
      <w:r>
        <w:rPr>
          <w:sz w:val="21"/>
        </w:rPr>
        <w:t>向</w:t>
      </w:r>
      <w:r>
        <w:rPr>
          <w:sz w:val="21"/>
          <w:u w:val="single"/>
        </w:rPr>
        <w:t xml:space="preserve"> </w:t>
      </w:r>
      <w:r>
        <w:rPr>
          <w:sz w:val="21"/>
          <w:u w:val="single"/>
        </w:rPr>
        <w:tab/>
      </w:r>
      <w:r>
        <w:rPr>
          <w:sz w:val="21"/>
        </w:rPr>
        <w:t>（</w:t>
      </w:r>
      <w:r>
        <w:rPr>
          <w:spacing w:val="-3"/>
          <w:sz w:val="21"/>
        </w:rPr>
        <w:t>填</w:t>
      </w:r>
      <w:r>
        <w:rPr>
          <w:sz w:val="21"/>
        </w:rPr>
        <w:t>“左</w:t>
      </w:r>
      <w:r>
        <w:rPr>
          <w:spacing w:val="-3"/>
          <w:sz w:val="21"/>
        </w:rPr>
        <w:t>”</w:t>
      </w:r>
      <w:r>
        <w:rPr>
          <w:sz w:val="21"/>
        </w:rPr>
        <w:t>或</w:t>
      </w:r>
      <w:r>
        <w:rPr>
          <w:spacing w:val="-3"/>
          <w:sz w:val="21"/>
        </w:rPr>
        <w:t>“</w:t>
      </w:r>
      <w:r>
        <w:rPr>
          <w:sz w:val="21"/>
        </w:rPr>
        <w:t>右”）</w:t>
      </w:r>
      <w:r>
        <w:rPr>
          <w:spacing w:val="-3"/>
          <w:sz w:val="21"/>
        </w:rPr>
        <w:t>调</w:t>
      </w:r>
      <w:r>
        <w:rPr>
          <w:sz w:val="21"/>
        </w:rPr>
        <w:t>节</w:t>
      </w:r>
      <w:r>
        <w:rPr>
          <w:spacing w:val="-3"/>
          <w:sz w:val="21"/>
        </w:rPr>
        <w:t>，</w:t>
      </w:r>
      <w:r>
        <w:rPr>
          <w:sz w:val="21"/>
        </w:rPr>
        <w:t>使杠</w:t>
      </w:r>
      <w:r>
        <w:rPr>
          <w:spacing w:val="-3"/>
          <w:sz w:val="21"/>
        </w:rPr>
        <w:t>杆</w:t>
      </w:r>
      <w:r>
        <w:rPr>
          <w:sz w:val="21"/>
        </w:rPr>
        <w:t xml:space="preserve"> </w:t>
      </w:r>
    </w:p>
    <w:p>
      <w:pPr>
        <w:pStyle w:val="5"/>
        <w:tabs>
          <w:tab w:val="left" w:pos="5259"/>
        </w:tabs>
        <w:spacing w:line="269" w:lineRule="exact"/>
      </w:pPr>
      <w:r>
        <w:t>在水</w:t>
      </w:r>
      <w:r>
        <w:rPr>
          <w:spacing w:val="-3"/>
        </w:rPr>
        <w:t>平</w:t>
      </w:r>
      <w:r>
        <w:t>位</w:t>
      </w:r>
      <w:r>
        <w:rPr>
          <w:spacing w:val="-3"/>
        </w:rPr>
        <w:t>置</w:t>
      </w:r>
      <w:r>
        <w:t>平</w:t>
      </w:r>
      <w:r>
        <w:rPr>
          <w:spacing w:val="-3"/>
        </w:rPr>
        <w:t>衡</w:t>
      </w:r>
      <w:r>
        <w:t>，</w:t>
      </w:r>
      <w:r>
        <w:rPr>
          <w:spacing w:val="-3"/>
        </w:rPr>
        <w:t>目</w:t>
      </w:r>
      <w:r>
        <w:t>的</w:t>
      </w:r>
      <w:r>
        <w:rPr>
          <w:spacing w:val="-3"/>
        </w:rPr>
        <w:t>是</w:t>
      </w:r>
      <w:r>
        <w:rPr>
          <w:spacing w:val="-3"/>
          <w:u w:val="single"/>
        </w:rPr>
        <w:t xml:space="preserve"> </w:t>
      </w:r>
      <w:r>
        <w:rPr>
          <w:spacing w:val="-3"/>
          <w:u w:val="single"/>
        </w:rPr>
        <w:tab/>
      </w:r>
      <w:r>
        <w:t xml:space="preserve">。 </w:t>
      </w:r>
    </w:p>
    <w:p>
      <w:pPr>
        <w:pStyle w:val="9"/>
        <w:numPr>
          <w:ilvl w:val="0"/>
          <w:numId w:val="8"/>
        </w:numPr>
        <w:tabs>
          <w:tab w:val="left" w:pos="643"/>
          <w:tab w:val="left" w:pos="7515"/>
        </w:tabs>
        <w:spacing w:before="122" w:after="0" w:line="340" w:lineRule="auto"/>
        <w:ind w:left="112" w:right="3207" w:firstLine="0"/>
        <w:jc w:val="both"/>
        <w:rPr>
          <w:rFonts w:ascii="Times New Roman" w:eastAsia="Times New Roman"/>
          <w:sz w:val="21"/>
        </w:rPr>
      </w:pPr>
      <w:r>
        <w:rPr>
          <w:sz w:val="21"/>
        </w:rPr>
        <w:t>调</w:t>
      </w:r>
      <w:r>
        <w:rPr>
          <w:spacing w:val="-3"/>
          <w:sz w:val="21"/>
        </w:rPr>
        <w:t>节</w:t>
      </w:r>
      <w:r>
        <w:rPr>
          <w:sz w:val="21"/>
        </w:rPr>
        <w:t>杠</w:t>
      </w:r>
      <w:r>
        <w:rPr>
          <w:spacing w:val="-3"/>
          <w:sz w:val="21"/>
        </w:rPr>
        <w:t>杆</w:t>
      </w:r>
      <w:r>
        <w:rPr>
          <w:sz w:val="21"/>
        </w:rPr>
        <w:t>在</w:t>
      </w:r>
      <w:r>
        <w:rPr>
          <w:spacing w:val="-3"/>
          <w:sz w:val="21"/>
        </w:rPr>
        <w:t>水</w:t>
      </w:r>
      <w:r>
        <w:rPr>
          <w:sz w:val="21"/>
        </w:rPr>
        <w:t>平</w:t>
      </w:r>
      <w:r>
        <w:rPr>
          <w:spacing w:val="-3"/>
          <w:sz w:val="21"/>
        </w:rPr>
        <w:t>位置</w:t>
      </w:r>
      <w:r>
        <w:rPr>
          <w:sz w:val="21"/>
        </w:rPr>
        <w:t>平衡</w:t>
      </w:r>
      <w:r>
        <w:rPr>
          <w:spacing w:val="-3"/>
          <w:sz w:val="21"/>
        </w:rPr>
        <w:t>后</w:t>
      </w:r>
      <w:r>
        <w:rPr>
          <w:sz w:val="21"/>
        </w:rPr>
        <w:t>，</w:t>
      </w:r>
      <w:r>
        <w:rPr>
          <w:spacing w:val="-3"/>
          <w:sz w:val="21"/>
        </w:rPr>
        <w:t>进</w:t>
      </w:r>
      <w:r>
        <w:rPr>
          <w:sz w:val="21"/>
        </w:rPr>
        <w:t>行</w:t>
      </w:r>
      <w:r>
        <w:rPr>
          <w:spacing w:val="-3"/>
          <w:sz w:val="21"/>
        </w:rPr>
        <w:t>如</w:t>
      </w:r>
      <w:r>
        <w:rPr>
          <w:sz w:val="21"/>
        </w:rPr>
        <w:t>图</w:t>
      </w:r>
      <w:r>
        <w:rPr>
          <w:spacing w:val="-48"/>
          <w:sz w:val="21"/>
        </w:rPr>
        <w:t xml:space="preserve"> </w:t>
      </w:r>
      <w:r>
        <w:rPr>
          <w:sz w:val="21"/>
        </w:rPr>
        <w:t>14</w:t>
      </w:r>
      <w:r>
        <w:rPr>
          <w:spacing w:val="-47"/>
          <w:sz w:val="21"/>
        </w:rPr>
        <w:t xml:space="preserve"> </w:t>
      </w:r>
      <w:r>
        <w:rPr>
          <w:spacing w:val="-3"/>
          <w:sz w:val="21"/>
        </w:rPr>
        <w:t>所示</w:t>
      </w:r>
      <w:r>
        <w:rPr>
          <w:sz w:val="21"/>
        </w:rPr>
        <w:t>的实</w:t>
      </w:r>
      <w:r>
        <w:rPr>
          <w:spacing w:val="-3"/>
          <w:sz w:val="21"/>
        </w:rPr>
        <w:t>验</w:t>
      </w:r>
      <w:r>
        <w:rPr>
          <w:sz w:val="21"/>
        </w:rPr>
        <w:t>，</w:t>
      </w:r>
      <w:r>
        <w:rPr>
          <w:spacing w:val="-3"/>
          <w:sz w:val="21"/>
        </w:rPr>
        <w:t>用</w:t>
      </w:r>
      <w:r>
        <w:rPr>
          <w:sz w:val="21"/>
        </w:rPr>
        <w:t>量</w:t>
      </w:r>
      <w:r>
        <w:rPr>
          <w:spacing w:val="-3"/>
          <w:sz w:val="21"/>
        </w:rPr>
        <w:t>程</w:t>
      </w:r>
      <w:r>
        <w:rPr>
          <w:sz w:val="21"/>
        </w:rPr>
        <w:t>为</w:t>
      </w:r>
      <w:r>
        <w:rPr>
          <w:spacing w:val="-48"/>
          <w:sz w:val="21"/>
        </w:rPr>
        <w:t xml:space="preserve"> </w:t>
      </w:r>
      <w:r>
        <w:rPr>
          <w:spacing w:val="-3"/>
          <w:sz w:val="21"/>
        </w:rPr>
        <w:t>5</w:t>
      </w:r>
      <w:r>
        <w:rPr>
          <w:spacing w:val="12"/>
          <w:sz w:val="21"/>
        </w:rPr>
        <w:t xml:space="preserve"> </w:t>
      </w:r>
      <w:r>
        <w:rPr>
          <w:sz w:val="21"/>
        </w:rPr>
        <w:t>N</w:t>
      </w:r>
      <w:r>
        <w:rPr>
          <w:spacing w:val="-47"/>
          <w:sz w:val="21"/>
        </w:rPr>
        <w:t xml:space="preserve"> </w:t>
      </w:r>
      <w:r>
        <w:rPr>
          <w:spacing w:val="-3"/>
          <w:sz w:val="21"/>
        </w:rPr>
        <w:t>的</w:t>
      </w:r>
      <w:r>
        <w:rPr>
          <w:sz w:val="21"/>
        </w:rPr>
        <w:t>弹簧测力</w:t>
      </w:r>
      <w:r>
        <w:rPr>
          <w:spacing w:val="-3"/>
          <w:sz w:val="21"/>
        </w:rPr>
        <w:t>计</w:t>
      </w:r>
      <w:r>
        <w:rPr>
          <w:sz w:val="21"/>
        </w:rPr>
        <w:t>在</w:t>
      </w:r>
      <w:r>
        <w:rPr>
          <w:spacing w:val="-48"/>
          <w:sz w:val="21"/>
        </w:rPr>
        <w:t xml:space="preserve"> </w:t>
      </w:r>
      <w:r>
        <w:rPr>
          <w:i/>
          <w:sz w:val="22"/>
        </w:rPr>
        <w:t>A</w:t>
      </w:r>
      <w:r>
        <w:rPr>
          <w:i/>
          <w:spacing w:val="-55"/>
          <w:sz w:val="22"/>
        </w:rPr>
        <w:t xml:space="preserve"> </w:t>
      </w:r>
      <w:r>
        <w:rPr>
          <w:sz w:val="21"/>
        </w:rPr>
        <w:t>点</w:t>
      </w:r>
      <w:r>
        <w:rPr>
          <w:spacing w:val="-3"/>
          <w:sz w:val="21"/>
        </w:rPr>
        <w:t>竖</w:t>
      </w:r>
      <w:r>
        <w:rPr>
          <w:sz w:val="21"/>
        </w:rPr>
        <w:t>直</w:t>
      </w:r>
      <w:r>
        <w:rPr>
          <w:spacing w:val="-3"/>
          <w:sz w:val="21"/>
        </w:rPr>
        <w:t>向</w:t>
      </w:r>
      <w:r>
        <w:rPr>
          <w:sz w:val="21"/>
        </w:rPr>
        <w:t>上</w:t>
      </w:r>
      <w:r>
        <w:rPr>
          <w:spacing w:val="-3"/>
          <w:sz w:val="21"/>
        </w:rPr>
        <w:t>拉</w:t>
      </w:r>
      <w:r>
        <w:rPr>
          <w:sz w:val="21"/>
        </w:rPr>
        <w:t>，杠</w:t>
      </w:r>
      <w:r>
        <w:rPr>
          <w:spacing w:val="-3"/>
          <w:sz w:val="21"/>
        </w:rPr>
        <w:t>杆</w:t>
      </w:r>
      <w:r>
        <w:rPr>
          <w:sz w:val="21"/>
        </w:rPr>
        <w:t>在</w:t>
      </w:r>
      <w:r>
        <w:rPr>
          <w:spacing w:val="-3"/>
          <w:sz w:val="21"/>
        </w:rPr>
        <w:t>水</w:t>
      </w:r>
      <w:r>
        <w:rPr>
          <w:sz w:val="21"/>
        </w:rPr>
        <w:t>平</w:t>
      </w:r>
      <w:r>
        <w:rPr>
          <w:spacing w:val="-3"/>
          <w:sz w:val="21"/>
        </w:rPr>
        <w:t>位</w:t>
      </w:r>
      <w:r>
        <w:rPr>
          <w:sz w:val="21"/>
        </w:rPr>
        <w:t>置</w:t>
      </w:r>
      <w:r>
        <w:rPr>
          <w:spacing w:val="-3"/>
          <w:sz w:val="21"/>
        </w:rPr>
        <w:t>平</w:t>
      </w:r>
      <w:r>
        <w:rPr>
          <w:sz w:val="21"/>
        </w:rPr>
        <w:t>衡</w:t>
      </w:r>
      <w:r>
        <w:rPr>
          <w:spacing w:val="-3"/>
          <w:sz w:val="21"/>
        </w:rPr>
        <w:t>时</w:t>
      </w:r>
      <w:r>
        <w:rPr>
          <w:sz w:val="21"/>
        </w:rPr>
        <w:t>，弹</w:t>
      </w:r>
      <w:r>
        <w:rPr>
          <w:spacing w:val="-3"/>
          <w:sz w:val="21"/>
        </w:rPr>
        <w:t>簧</w:t>
      </w:r>
      <w:r>
        <w:rPr>
          <w:sz w:val="21"/>
        </w:rPr>
        <w:t>测</w:t>
      </w:r>
      <w:r>
        <w:rPr>
          <w:spacing w:val="-3"/>
          <w:sz w:val="21"/>
        </w:rPr>
        <w:t>力</w:t>
      </w:r>
      <w:r>
        <w:rPr>
          <w:sz w:val="21"/>
        </w:rPr>
        <w:t>计</w:t>
      </w:r>
      <w:r>
        <w:rPr>
          <w:spacing w:val="-3"/>
          <w:sz w:val="21"/>
        </w:rPr>
        <w:t>的</w:t>
      </w:r>
      <w:r>
        <w:rPr>
          <w:sz w:val="21"/>
        </w:rPr>
        <w:t>示</w:t>
      </w:r>
      <w:r>
        <w:rPr>
          <w:spacing w:val="-3"/>
          <w:sz w:val="21"/>
        </w:rPr>
        <w:t>数</w:t>
      </w:r>
      <w:r>
        <w:rPr>
          <w:sz w:val="21"/>
        </w:rPr>
        <w:t>为</w:t>
      </w:r>
      <w:r>
        <w:rPr>
          <w:spacing w:val="-49"/>
          <w:sz w:val="21"/>
        </w:rPr>
        <w:t xml:space="preserve"> </w:t>
      </w:r>
      <w:r>
        <w:rPr>
          <w:sz w:val="21"/>
        </w:rPr>
        <w:t>2.5</w:t>
      </w:r>
      <w:r>
        <w:rPr>
          <w:spacing w:val="10"/>
          <w:sz w:val="21"/>
        </w:rPr>
        <w:t xml:space="preserve"> </w:t>
      </w:r>
      <w:r>
        <w:rPr>
          <w:sz w:val="21"/>
        </w:rPr>
        <w:t xml:space="preserve">N； </w:t>
      </w:r>
      <w:r>
        <w:rPr>
          <w:spacing w:val="-1"/>
          <w:sz w:val="21"/>
        </w:rPr>
        <w:t>若弹</w:t>
      </w:r>
      <w:r>
        <w:rPr>
          <w:spacing w:val="-3"/>
          <w:sz w:val="21"/>
        </w:rPr>
        <w:t>簧</w:t>
      </w:r>
      <w:r>
        <w:rPr>
          <w:sz w:val="21"/>
        </w:rPr>
        <w:t>测</w:t>
      </w:r>
      <w:r>
        <w:rPr>
          <w:spacing w:val="-3"/>
          <w:sz w:val="21"/>
        </w:rPr>
        <w:t>力</w:t>
      </w:r>
      <w:r>
        <w:rPr>
          <w:sz w:val="21"/>
        </w:rPr>
        <w:t>计</w:t>
      </w:r>
      <w:r>
        <w:rPr>
          <w:spacing w:val="-3"/>
          <w:sz w:val="21"/>
        </w:rPr>
        <w:t>斜</w:t>
      </w:r>
      <w:r>
        <w:rPr>
          <w:sz w:val="21"/>
        </w:rPr>
        <w:t>向</w:t>
      </w:r>
      <w:r>
        <w:rPr>
          <w:spacing w:val="-3"/>
          <w:sz w:val="21"/>
        </w:rPr>
        <w:t>上</w:t>
      </w:r>
      <w:r>
        <w:rPr>
          <w:sz w:val="21"/>
        </w:rPr>
        <w:t>拉</w:t>
      </w:r>
      <w:r>
        <w:rPr>
          <w:spacing w:val="-3"/>
          <w:sz w:val="21"/>
        </w:rPr>
        <w:t>，</w:t>
      </w:r>
      <w:r>
        <w:rPr>
          <w:sz w:val="21"/>
        </w:rPr>
        <w:t>杠杆</w:t>
      </w:r>
      <w:r>
        <w:rPr>
          <w:spacing w:val="-3"/>
          <w:sz w:val="21"/>
        </w:rPr>
        <w:t>在</w:t>
      </w:r>
      <w:r>
        <w:rPr>
          <w:sz w:val="21"/>
        </w:rPr>
        <w:t>水</w:t>
      </w:r>
      <w:r>
        <w:rPr>
          <w:spacing w:val="-3"/>
          <w:sz w:val="21"/>
        </w:rPr>
        <w:t>平</w:t>
      </w:r>
      <w:r>
        <w:rPr>
          <w:sz w:val="21"/>
        </w:rPr>
        <w:t>位</w:t>
      </w:r>
      <w:r>
        <w:rPr>
          <w:spacing w:val="-3"/>
          <w:sz w:val="21"/>
        </w:rPr>
        <w:t>置</w:t>
      </w:r>
      <w:r>
        <w:rPr>
          <w:sz w:val="21"/>
        </w:rPr>
        <w:t>平</w:t>
      </w:r>
      <w:r>
        <w:rPr>
          <w:spacing w:val="-3"/>
          <w:sz w:val="21"/>
        </w:rPr>
        <w:t>衡</w:t>
      </w:r>
      <w:r>
        <w:rPr>
          <w:sz w:val="21"/>
        </w:rPr>
        <w:t>时</w:t>
      </w:r>
      <w:r>
        <w:rPr>
          <w:spacing w:val="-3"/>
          <w:sz w:val="21"/>
        </w:rPr>
        <w:t>，</w:t>
      </w:r>
      <w:r>
        <w:rPr>
          <w:sz w:val="21"/>
        </w:rPr>
        <w:t>弹簧</w:t>
      </w:r>
      <w:r>
        <w:rPr>
          <w:spacing w:val="-3"/>
          <w:sz w:val="21"/>
        </w:rPr>
        <w:t>测</w:t>
      </w:r>
      <w:r>
        <w:rPr>
          <w:sz w:val="21"/>
        </w:rPr>
        <w:t>力</w:t>
      </w:r>
      <w:r>
        <w:rPr>
          <w:spacing w:val="-3"/>
          <w:sz w:val="21"/>
        </w:rPr>
        <w:t>计</w:t>
      </w:r>
      <w:r>
        <w:rPr>
          <w:sz w:val="21"/>
        </w:rPr>
        <w:t>的</w:t>
      </w:r>
      <w:r>
        <w:rPr>
          <w:spacing w:val="-3"/>
          <w:sz w:val="21"/>
        </w:rPr>
        <w:t>示</w:t>
      </w:r>
      <w:r>
        <w:rPr>
          <w:sz w:val="21"/>
        </w:rPr>
        <w:t>数为</w:t>
      </w:r>
      <w:r>
        <w:rPr>
          <w:rFonts w:ascii="Times New Roman" w:eastAsia="Times New Roman"/>
          <w:sz w:val="21"/>
          <w:u w:val="single"/>
        </w:rPr>
        <w:t xml:space="preserve"> </w:t>
      </w:r>
      <w:r>
        <w:rPr>
          <w:rFonts w:ascii="Times New Roman" w:eastAsia="Times New Roman"/>
          <w:sz w:val="21"/>
          <w:u w:val="single"/>
        </w:rPr>
        <w:tab/>
      </w:r>
    </w:p>
    <w:p>
      <w:pPr>
        <w:pStyle w:val="5"/>
        <w:spacing w:before="5"/>
      </w:pPr>
      <w:r>
        <w:t>（填“大于”或“小于”）2.5 N，此时拉力的方向与水平方向的最大夹角为</w:t>
      </w:r>
    </w:p>
    <w:p>
      <w:pPr>
        <w:spacing w:after="0"/>
        <w:sectPr>
          <w:pgSz w:w="11910" w:h="16850"/>
          <w:pgMar w:top="1140" w:right="0" w:bottom="2020" w:left="1020" w:header="0" w:footer="1503" w:gutter="0"/>
          <w:cols w:space="708" w:num="1"/>
        </w:sectPr>
      </w:pPr>
    </w:p>
    <w:p>
      <w:pPr>
        <w:pStyle w:val="5"/>
        <w:tabs>
          <w:tab w:val="left" w:pos="1058"/>
        </w:tabs>
        <w:spacing w:before="122"/>
      </w:pPr>
      <w:r>
        <w:rPr>
          <w:rFonts w:ascii="Times New Roman" w:hAnsi="Times New Roman" w:eastAsia="Times New Roman"/>
          <w:w w:val="100"/>
          <w:u w:val="single"/>
        </w:rPr>
        <w:t xml:space="preserve"> </w:t>
      </w:r>
      <w:r>
        <w:rPr>
          <w:rFonts w:ascii="Times New Roman" w:hAnsi="Times New Roman" w:eastAsia="Times New Roman"/>
          <w:u w:val="single"/>
        </w:rPr>
        <w:tab/>
      </w:r>
      <w:r>
        <w:t>（</w:t>
      </w:r>
      <w:r>
        <w:rPr>
          <w:spacing w:val="-3"/>
        </w:rPr>
        <w:t>填</w:t>
      </w:r>
      <w:r>
        <w:t>“30</w:t>
      </w:r>
      <w:r>
        <w:rPr>
          <w:spacing w:val="-1"/>
        </w:rPr>
        <w:t>°”、</w:t>
      </w:r>
      <w:r>
        <w:t>“45</w:t>
      </w:r>
      <w:r>
        <w:rPr>
          <w:spacing w:val="-1"/>
        </w:rPr>
        <w:t>°”或</w:t>
      </w:r>
      <w:r>
        <w:t>“60°”）</w:t>
      </w:r>
      <w:r>
        <w:rPr>
          <w:spacing w:val="-3"/>
        </w:rPr>
        <w:t>。</w:t>
      </w:r>
      <w:r>
        <w:t xml:space="preserve"> </w:t>
      </w:r>
    </w:p>
    <w:p>
      <w:pPr>
        <w:pStyle w:val="9"/>
        <w:numPr>
          <w:ilvl w:val="0"/>
          <w:numId w:val="6"/>
        </w:numPr>
        <w:tabs>
          <w:tab w:val="left" w:pos="432"/>
        </w:tabs>
        <w:spacing w:before="120" w:after="0" w:line="240" w:lineRule="auto"/>
        <w:ind w:left="431" w:right="0" w:hanging="320"/>
        <w:jc w:val="left"/>
        <w:rPr>
          <w:sz w:val="21"/>
        </w:rPr>
      </w:pPr>
      <w:r>
        <w:rPr>
          <w:spacing w:val="-3"/>
          <w:sz w:val="21"/>
        </w:rPr>
        <w:t>在探究“通电螺线管的外部磁场”的实验中，小明在螺线管周围摆放了一些小磁针。</w:t>
      </w:r>
      <w:r>
        <w:rPr>
          <w:sz w:val="21"/>
        </w:rPr>
        <w:t xml:space="preserve"> </w:t>
      </w:r>
    </w:p>
    <w:p>
      <w:pPr>
        <w:pStyle w:val="9"/>
        <w:numPr>
          <w:ilvl w:val="0"/>
          <w:numId w:val="9"/>
        </w:numPr>
        <w:tabs>
          <w:tab w:val="left" w:pos="643"/>
          <w:tab w:val="left" w:pos="3264"/>
        </w:tabs>
        <w:spacing w:before="122" w:after="0" w:line="348" w:lineRule="auto"/>
        <w:ind w:left="112" w:right="2155" w:firstLine="0"/>
        <w:jc w:val="left"/>
        <w:rPr>
          <w:sz w:val="21"/>
        </w:rPr>
      </w:pPr>
      <w:r>
        <w:pict>
          <v:group id="_x0000_s1032" o:spid="_x0000_s1032" o:spt="203" style="position:absolute;left:0pt;margin-left:370.8pt;margin-top:17.4pt;height:78.65pt;width:169.45pt;mso-position-horizontal-relative:page;z-index:251679744;mso-width-relative:page;mso-height-relative:page;" coordorigin="7416,348" coordsize="3389,1573">
            <o:lock v:ext="edit"/>
            <v:shape id="_x0000_s1033" o:spid="_x0000_s1033" o:spt="75" type="#_x0000_t75" style="position:absolute;left:7416;top:348;height:1573;width:3389;" filled="f" o:preferrelative="t" stroked="f" coordsize="21600,21600">
              <v:path/>
              <v:fill on="f" focussize="0,0"/>
              <v:stroke on="f" joinstyle="miter"/>
              <v:imagedata r:id="rId24" o:title=""/>
              <o:lock v:ext="edit" aspectratio="t"/>
            </v:shape>
            <v:shape id="_x0000_s1034" o:spid="_x0000_s1034" o:spt="202" type="#_x0000_t202" style="position:absolute;left:8939;top:1607;height:180;width:428;" filled="f" stroked="f" coordsize="21600,21600">
              <v:path/>
              <v:fill on="f" focussize="0,0"/>
              <v:stroke on="f" joinstyle="miter"/>
              <v:imagedata o:title=""/>
              <o:lock v:ext="edit"/>
              <v:textbox inset="0mm,0mm,0mm,0mm">
                <w:txbxContent>
                  <w:p>
                    <w:pPr>
                      <w:spacing w:before="0" w:line="180" w:lineRule="exact"/>
                      <w:ind w:left="0" w:right="0" w:firstLine="0"/>
                      <w:jc w:val="left"/>
                      <w:rPr>
                        <w:rFonts w:hint="eastAsia" w:ascii="楷体" w:eastAsia="楷体"/>
                        <w:sz w:val="18"/>
                      </w:rPr>
                    </w:pPr>
                    <w:r>
                      <w:rPr>
                        <w:rFonts w:hint="eastAsia" w:ascii="楷体" w:eastAsia="楷体"/>
                        <w:spacing w:val="-22"/>
                        <w:sz w:val="18"/>
                      </w:rPr>
                      <w:t xml:space="preserve">图 </w:t>
                    </w:r>
                    <w:r>
                      <w:rPr>
                        <w:rFonts w:hint="eastAsia" w:ascii="楷体" w:eastAsia="楷体"/>
                        <w:sz w:val="18"/>
                      </w:rPr>
                      <w:t>15</w:t>
                    </w:r>
                  </w:p>
                </w:txbxContent>
              </v:textbox>
            </v:shape>
          </v:group>
        </w:pict>
      </w:r>
      <w:r>
        <w:rPr>
          <w:sz w:val="21"/>
        </w:rPr>
        <w:t>通</w:t>
      </w:r>
      <w:r>
        <w:rPr>
          <w:spacing w:val="-3"/>
          <w:sz w:val="21"/>
        </w:rPr>
        <w:t>电</w:t>
      </w:r>
      <w:r>
        <w:rPr>
          <w:sz w:val="21"/>
        </w:rPr>
        <w:t>后小</w:t>
      </w:r>
      <w:r>
        <w:rPr>
          <w:spacing w:val="-3"/>
          <w:sz w:val="21"/>
        </w:rPr>
        <w:t>磁</w:t>
      </w:r>
      <w:r>
        <w:rPr>
          <w:sz w:val="21"/>
        </w:rPr>
        <w:t>针</w:t>
      </w:r>
      <w:r>
        <w:rPr>
          <w:spacing w:val="-3"/>
          <w:sz w:val="21"/>
        </w:rPr>
        <w:t>静</w:t>
      </w:r>
      <w:r>
        <w:rPr>
          <w:sz w:val="21"/>
        </w:rPr>
        <w:t>止</w:t>
      </w:r>
      <w:r>
        <w:rPr>
          <w:spacing w:val="-3"/>
          <w:sz w:val="21"/>
        </w:rPr>
        <w:t>时</w:t>
      </w:r>
      <w:r>
        <w:rPr>
          <w:sz w:val="21"/>
        </w:rPr>
        <w:t>的分</w:t>
      </w:r>
      <w:r>
        <w:rPr>
          <w:spacing w:val="-3"/>
          <w:sz w:val="21"/>
        </w:rPr>
        <w:t>布如</w:t>
      </w:r>
      <w:r>
        <w:rPr>
          <w:sz w:val="21"/>
        </w:rPr>
        <w:t>图</w:t>
      </w:r>
      <w:r>
        <w:rPr>
          <w:spacing w:val="-43"/>
          <w:sz w:val="21"/>
        </w:rPr>
        <w:t xml:space="preserve"> </w:t>
      </w:r>
      <w:r>
        <w:rPr>
          <w:sz w:val="21"/>
        </w:rPr>
        <w:t>15</w:t>
      </w:r>
      <w:r>
        <w:rPr>
          <w:spacing w:val="-45"/>
          <w:sz w:val="21"/>
        </w:rPr>
        <w:t xml:space="preserve"> </w:t>
      </w:r>
      <w:r>
        <w:rPr>
          <w:sz w:val="21"/>
        </w:rPr>
        <w:t>甲</w:t>
      </w:r>
      <w:r>
        <w:rPr>
          <w:spacing w:val="-3"/>
          <w:sz w:val="21"/>
        </w:rPr>
        <w:t>所</w:t>
      </w:r>
      <w:r>
        <w:rPr>
          <w:sz w:val="21"/>
        </w:rPr>
        <w:t>示</w:t>
      </w:r>
      <w:r>
        <w:rPr>
          <w:spacing w:val="-60"/>
          <w:sz w:val="21"/>
        </w:rPr>
        <w:t>，</w:t>
      </w:r>
      <w:r>
        <w:rPr>
          <w:spacing w:val="-3"/>
          <w:sz w:val="21"/>
        </w:rPr>
        <w:t>由</w:t>
      </w:r>
      <w:r>
        <w:rPr>
          <w:sz w:val="21"/>
        </w:rPr>
        <w:t>此可</w:t>
      </w:r>
      <w:r>
        <w:rPr>
          <w:spacing w:val="-3"/>
          <w:sz w:val="21"/>
        </w:rPr>
        <w:t>看</w:t>
      </w:r>
      <w:r>
        <w:rPr>
          <w:sz w:val="21"/>
        </w:rPr>
        <w:t>出</w:t>
      </w:r>
      <w:r>
        <w:rPr>
          <w:spacing w:val="-3"/>
          <w:sz w:val="21"/>
        </w:rPr>
        <w:t>通</w:t>
      </w:r>
      <w:r>
        <w:rPr>
          <w:spacing w:val="-5"/>
          <w:sz w:val="21"/>
        </w:rPr>
        <w:t>电</w:t>
      </w:r>
      <w:r>
        <w:rPr>
          <w:sz w:val="21"/>
        </w:rPr>
        <w:t>螺线</w:t>
      </w:r>
      <w:r>
        <w:rPr>
          <w:spacing w:val="-3"/>
          <w:sz w:val="21"/>
        </w:rPr>
        <w:t>管</w:t>
      </w:r>
      <w:r>
        <w:rPr>
          <w:sz w:val="21"/>
        </w:rPr>
        <w:t>外</w:t>
      </w:r>
      <w:r>
        <w:rPr>
          <w:spacing w:val="-3"/>
          <w:sz w:val="21"/>
        </w:rPr>
        <w:t>部</w:t>
      </w:r>
      <w:r>
        <w:rPr>
          <w:sz w:val="21"/>
        </w:rPr>
        <w:t>的</w:t>
      </w:r>
      <w:r>
        <w:rPr>
          <w:spacing w:val="-3"/>
          <w:sz w:val="21"/>
        </w:rPr>
        <w:t>磁</w:t>
      </w:r>
      <w:r>
        <w:rPr>
          <w:sz w:val="21"/>
        </w:rPr>
        <w:t>场</w:t>
      </w:r>
      <w:r>
        <w:rPr>
          <w:spacing w:val="-3"/>
          <w:sz w:val="21"/>
        </w:rPr>
        <w:t>与</w:t>
      </w:r>
      <w:r>
        <w:rPr>
          <w:spacing w:val="-3"/>
          <w:sz w:val="21"/>
          <w:u w:val="single"/>
        </w:rPr>
        <w:t xml:space="preserve"> </w:t>
      </w:r>
      <w:r>
        <w:rPr>
          <w:spacing w:val="-3"/>
          <w:sz w:val="21"/>
          <w:u w:val="single"/>
        </w:rPr>
        <w:tab/>
      </w:r>
      <w:r>
        <w:rPr>
          <w:spacing w:val="-3"/>
          <w:sz w:val="21"/>
        </w:rPr>
        <w:t>的</w:t>
      </w:r>
      <w:r>
        <w:rPr>
          <w:sz w:val="21"/>
        </w:rPr>
        <w:t>磁</w:t>
      </w:r>
      <w:r>
        <w:rPr>
          <w:spacing w:val="-3"/>
          <w:sz w:val="21"/>
        </w:rPr>
        <w:t>场</w:t>
      </w:r>
      <w:r>
        <w:rPr>
          <w:sz w:val="21"/>
        </w:rPr>
        <w:t>相</w:t>
      </w:r>
      <w:r>
        <w:rPr>
          <w:spacing w:val="-3"/>
          <w:sz w:val="21"/>
        </w:rPr>
        <w:t>似。</w:t>
      </w:r>
      <w:r>
        <w:rPr>
          <w:sz w:val="21"/>
        </w:rPr>
        <w:t xml:space="preserve"> </w:t>
      </w:r>
    </w:p>
    <w:p>
      <w:pPr>
        <w:pStyle w:val="9"/>
        <w:numPr>
          <w:ilvl w:val="0"/>
          <w:numId w:val="9"/>
        </w:numPr>
        <w:tabs>
          <w:tab w:val="left" w:pos="643"/>
        </w:tabs>
        <w:spacing w:before="0" w:after="0" w:line="269" w:lineRule="exact"/>
        <w:ind w:left="642" w:right="0" w:hanging="531"/>
        <w:jc w:val="left"/>
        <w:rPr>
          <w:sz w:val="21"/>
        </w:rPr>
      </w:pPr>
      <w:r>
        <w:rPr>
          <w:spacing w:val="-3"/>
          <w:sz w:val="21"/>
        </w:rPr>
        <w:t>小明改变通电螺线管中的电流方向，发现小磁针指向转动</w:t>
      </w:r>
      <w:r>
        <w:rPr>
          <w:sz w:val="21"/>
        </w:rPr>
        <w:t xml:space="preserve"> </w:t>
      </w:r>
    </w:p>
    <w:p>
      <w:pPr>
        <w:pStyle w:val="5"/>
        <w:spacing w:before="120"/>
      </w:pPr>
      <w:r>
        <w:rPr>
          <w:w w:val="100"/>
        </w:rPr>
        <w:t xml:space="preserve"> </w:t>
      </w:r>
      <w:r>
        <w:rPr>
          <w:spacing w:val="-1"/>
        </w:rPr>
        <w:t>180</w:t>
      </w:r>
      <w:r>
        <w:rPr>
          <w:spacing w:val="-3"/>
        </w:rPr>
        <w:t>°，南北极发生了对调，由此可知：通电螺线管外部的磁场</w:t>
      </w:r>
      <w:r>
        <w:t xml:space="preserve"> </w:t>
      </w:r>
    </w:p>
    <w:p>
      <w:pPr>
        <w:pStyle w:val="5"/>
        <w:tabs>
          <w:tab w:val="left" w:pos="2950"/>
        </w:tabs>
        <w:spacing w:before="122"/>
      </w:pPr>
      <w:r>
        <w:t>方向</w:t>
      </w:r>
      <w:r>
        <w:rPr>
          <w:spacing w:val="-3"/>
        </w:rPr>
        <w:t>与</w:t>
      </w:r>
      <w:r>
        <w:t>螺</w:t>
      </w:r>
      <w:r>
        <w:rPr>
          <w:spacing w:val="-3"/>
        </w:rPr>
        <w:t>线</w:t>
      </w:r>
      <w:r>
        <w:t>管</w:t>
      </w:r>
      <w:r>
        <w:rPr>
          <w:spacing w:val="-3"/>
        </w:rPr>
        <w:t>中</w:t>
      </w:r>
      <w:r>
        <w:rPr>
          <w:spacing w:val="-3"/>
          <w:u w:val="single"/>
        </w:rPr>
        <w:t xml:space="preserve"> </w:t>
      </w:r>
      <w:r>
        <w:rPr>
          <w:spacing w:val="-3"/>
          <w:u w:val="single"/>
        </w:rPr>
        <w:tab/>
      </w:r>
      <w:r>
        <w:rPr>
          <w:spacing w:val="-3"/>
        </w:rPr>
        <w:t>方</w:t>
      </w:r>
      <w:r>
        <w:t>向</w:t>
      </w:r>
      <w:r>
        <w:rPr>
          <w:spacing w:val="-3"/>
        </w:rPr>
        <w:t>有</w:t>
      </w:r>
      <w:r>
        <w:t>关</w:t>
      </w:r>
      <w:r>
        <w:rPr>
          <w:spacing w:val="-3"/>
        </w:rPr>
        <w:t>。</w:t>
      </w:r>
      <w:r>
        <w:t xml:space="preserve"> </w:t>
      </w:r>
    </w:p>
    <w:p>
      <w:pPr>
        <w:spacing w:before="25"/>
        <w:ind w:left="112" w:right="0" w:firstLine="0"/>
        <w:jc w:val="left"/>
        <w:rPr>
          <w:rFonts w:hint="eastAsia" w:ascii="楷体" w:eastAsia="楷体"/>
          <w:sz w:val="18"/>
        </w:rPr>
      </w:pPr>
      <w:r>
        <w:br w:type="column"/>
      </w:r>
      <w:r>
        <w:rPr>
          <w:rFonts w:hint="eastAsia" w:ascii="楷体" w:eastAsia="楷体"/>
          <w:sz w:val="18"/>
        </w:rPr>
        <w:t>图 14</w:t>
      </w:r>
    </w:p>
    <w:p>
      <w:pPr>
        <w:spacing w:after="0"/>
        <w:jc w:val="left"/>
        <w:rPr>
          <w:rFonts w:hint="eastAsia" w:ascii="楷体" w:eastAsia="楷体"/>
          <w:sz w:val="18"/>
        </w:rPr>
        <w:sectPr>
          <w:type w:val="continuous"/>
          <w:pgSz w:w="11910" w:h="16850"/>
          <w:pgMar w:top="1200" w:right="0" w:bottom="1340" w:left="1020" w:header="720" w:footer="720" w:gutter="0"/>
          <w:cols w:equalWidth="0" w:num="2">
            <w:col w:w="8349" w:space="137"/>
            <w:col w:w="2404"/>
          </w:cols>
        </w:sectPr>
      </w:pPr>
    </w:p>
    <w:p>
      <w:pPr>
        <w:pStyle w:val="9"/>
        <w:numPr>
          <w:ilvl w:val="0"/>
          <w:numId w:val="9"/>
        </w:numPr>
        <w:tabs>
          <w:tab w:val="left" w:pos="643"/>
          <w:tab w:val="left" w:pos="4210"/>
          <w:tab w:val="left" w:pos="8831"/>
        </w:tabs>
        <w:spacing w:before="120" w:after="0" w:line="348" w:lineRule="auto"/>
        <w:ind w:left="112" w:right="1025" w:firstLine="0"/>
        <w:jc w:val="left"/>
        <w:rPr>
          <w:sz w:val="21"/>
        </w:rPr>
      </w:pPr>
      <w:r>
        <w:rPr>
          <w:sz w:val="21"/>
        </w:rPr>
        <w:t>小</w:t>
      </w:r>
      <w:r>
        <w:rPr>
          <w:spacing w:val="-3"/>
          <w:sz w:val="21"/>
        </w:rPr>
        <w:t>明</w:t>
      </w:r>
      <w:r>
        <w:rPr>
          <w:sz w:val="21"/>
        </w:rPr>
        <w:t>继</w:t>
      </w:r>
      <w:r>
        <w:rPr>
          <w:spacing w:val="-3"/>
          <w:sz w:val="21"/>
        </w:rPr>
        <w:t>续</w:t>
      </w:r>
      <w:r>
        <w:rPr>
          <w:sz w:val="21"/>
        </w:rPr>
        <w:t>实</w:t>
      </w:r>
      <w:r>
        <w:rPr>
          <w:spacing w:val="-3"/>
          <w:sz w:val="21"/>
        </w:rPr>
        <w:t>验</w:t>
      </w:r>
      <w:r>
        <w:rPr>
          <w:sz w:val="21"/>
        </w:rPr>
        <w:t>探</w:t>
      </w:r>
      <w:r>
        <w:rPr>
          <w:spacing w:val="-3"/>
          <w:sz w:val="21"/>
        </w:rPr>
        <w:t>究，</w:t>
      </w:r>
      <w:r>
        <w:rPr>
          <w:sz w:val="21"/>
        </w:rPr>
        <w:t>并</w:t>
      </w:r>
      <w:r>
        <w:rPr>
          <w:spacing w:val="-3"/>
          <w:sz w:val="21"/>
        </w:rPr>
        <w:t>按</w:t>
      </w:r>
      <w:r>
        <w:rPr>
          <w:sz w:val="21"/>
        </w:rPr>
        <w:t>图</w:t>
      </w:r>
      <w:r>
        <w:rPr>
          <w:spacing w:val="-47"/>
          <w:sz w:val="21"/>
        </w:rPr>
        <w:t xml:space="preserve"> </w:t>
      </w:r>
      <w:r>
        <w:rPr>
          <w:sz w:val="21"/>
        </w:rPr>
        <w:t>15</w:t>
      </w:r>
      <w:r>
        <w:rPr>
          <w:spacing w:val="-49"/>
          <w:sz w:val="21"/>
        </w:rPr>
        <w:t xml:space="preserve"> </w:t>
      </w:r>
      <w:r>
        <w:rPr>
          <w:sz w:val="21"/>
        </w:rPr>
        <w:t>乙</w:t>
      </w:r>
      <w:r>
        <w:rPr>
          <w:spacing w:val="-3"/>
          <w:sz w:val="21"/>
        </w:rPr>
        <w:t>连</w:t>
      </w:r>
      <w:r>
        <w:rPr>
          <w:sz w:val="21"/>
        </w:rPr>
        <w:t>接</w:t>
      </w:r>
      <w:r>
        <w:rPr>
          <w:spacing w:val="-3"/>
          <w:sz w:val="21"/>
        </w:rPr>
        <w:t>电</w:t>
      </w:r>
      <w:r>
        <w:rPr>
          <w:sz w:val="21"/>
        </w:rPr>
        <w:t>路</w:t>
      </w:r>
      <w:r>
        <w:rPr>
          <w:spacing w:val="-3"/>
          <w:sz w:val="21"/>
        </w:rPr>
        <w:t>，他</w:t>
      </w:r>
      <w:r>
        <w:rPr>
          <w:sz w:val="21"/>
        </w:rPr>
        <w:t>先将</w:t>
      </w:r>
      <w:r>
        <w:rPr>
          <w:spacing w:val="-3"/>
          <w:sz w:val="21"/>
        </w:rPr>
        <w:t>开</w:t>
      </w:r>
      <w:r>
        <w:rPr>
          <w:sz w:val="21"/>
        </w:rPr>
        <w:t>关</w:t>
      </w:r>
      <w:r>
        <w:rPr>
          <w:spacing w:val="12"/>
          <w:sz w:val="21"/>
        </w:rPr>
        <w:t xml:space="preserve"> </w:t>
      </w:r>
      <w:r>
        <w:rPr>
          <w:spacing w:val="-3"/>
          <w:sz w:val="21"/>
        </w:rPr>
        <w:t>S</w:t>
      </w:r>
      <w:r>
        <w:rPr>
          <w:spacing w:val="11"/>
          <w:sz w:val="21"/>
        </w:rPr>
        <w:t xml:space="preserve"> </w:t>
      </w:r>
      <w:r>
        <w:rPr>
          <w:sz w:val="21"/>
        </w:rPr>
        <w:t>接</w:t>
      </w:r>
      <w:r>
        <w:rPr>
          <w:spacing w:val="8"/>
          <w:sz w:val="21"/>
        </w:rPr>
        <w:t xml:space="preserve"> </w:t>
      </w:r>
      <w:r>
        <w:rPr>
          <w:sz w:val="21"/>
        </w:rPr>
        <w:t>a，观</w:t>
      </w:r>
      <w:r>
        <w:rPr>
          <w:spacing w:val="-3"/>
          <w:sz w:val="21"/>
        </w:rPr>
        <w:t>察电</w:t>
      </w:r>
      <w:r>
        <w:rPr>
          <w:sz w:val="21"/>
        </w:rPr>
        <w:t>流表</w:t>
      </w:r>
      <w:r>
        <w:rPr>
          <w:spacing w:val="-3"/>
          <w:sz w:val="21"/>
        </w:rPr>
        <w:t>的</w:t>
      </w:r>
      <w:r>
        <w:rPr>
          <w:sz w:val="21"/>
        </w:rPr>
        <w:t>示</w:t>
      </w:r>
      <w:r>
        <w:rPr>
          <w:spacing w:val="-3"/>
          <w:sz w:val="21"/>
        </w:rPr>
        <w:t>数</w:t>
      </w:r>
      <w:r>
        <w:rPr>
          <w:sz w:val="21"/>
        </w:rPr>
        <w:t>及</w:t>
      </w:r>
      <w:r>
        <w:rPr>
          <w:spacing w:val="-3"/>
          <w:sz w:val="21"/>
        </w:rPr>
        <w:t>吸</w:t>
      </w:r>
      <w:r>
        <w:rPr>
          <w:sz w:val="21"/>
        </w:rPr>
        <w:t>引</w:t>
      </w:r>
      <w:r>
        <w:rPr>
          <w:spacing w:val="-3"/>
          <w:sz w:val="21"/>
        </w:rPr>
        <w:t>大</w:t>
      </w:r>
      <w:r>
        <w:rPr>
          <w:sz w:val="21"/>
        </w:rPr>
        <w:t>头</w:t>
      </w:r>
      <w:r>
        <w:rPr>
          <w:spacing w:val="-3"/>
          <w:sz w:val="21"/>
        </w:rPr>
        <w:t>针</w:t>
      </w:r>
      <w:r>
        <w:rPr>
          <w:sz w:val="21"/>
        </w:rPr>
        <w:t>的数</w:t>
      </w:r>
      <w:r>
        <w:rPr>
          <w:spacing w:val="-3"/>
          <w:sz w:val="21"/>
        </w:rPr>
        <w:t>目</w:t>
      </w:r>
      <w:r>
        <w:rPr>
          <w:sz w:val="21"/>
        </w:rPr>
        <w:t>；</w:t>
      </w:r>
      <w:r>
        <w:rPr>
          <w:spacing w:val="-3"/>
          <w:sz w:val="21"/>
        </w:rPr>
        <w:t>再</w:t>
      </w:r>
      <w:r>
        <w:rPr>
          <w:sz w:val="21"/>
        </w:rPr>
        <w:t>将</w:t>
      </w:r>
      <w:r>
        <w:rPr>
          <w:spacing w:val="-3"/>
          <w:sz w:val="21"/>
        </w:rPr>
        <w:t>开</w:t>
      </w:r>
      <w:r>
        <w:rPr>
          <w:sz w:val="21"/>
        </w:rPr>
        <w:t>关</w:t>
      </w:r>
      <w:r>
        <w:rPr>
          <w:spacing w:val="18"/>
          <w:sz w:val="21"/>
        </w:rPr>
        <w:t xml:space="preserve"> </w:t>
      </w:r>
      <w:r>
        <w:rPr>
          <w:sz w:val="21"/>
        </w:rPr>
        <w:t>S</w:t>
      </w:r>
      <w:r>
        <w:rPr>
          <w:spacing w:val="19"/>
          <w:sz w:val="21"/>
        </w:rPr>
        <w:t xml:space="preserve"> </w:t>
      </w:r>
      <w:r>
        <w:rPr>
          <w:sz w:val="21"/>
        </w:rPr>
        <w:t>从</w:t>
      </w:r>
      <w:r>
        <w:rPr>
          <w:spacing w:val="19"/>
          <w:sz w:val="21"/>
        </w:rPr>
        <w:t xml:space="preserve"> </w:t>
      </w:r>
      <w:r>
        <w:rPr>
          <w:sz w:val="21"/>
        </w:rPr>
        <w:t>a</w:t>
      </w:r>
      <w:r>
        <w:rPr>
          <w:spacing w:val="21"/>
          <w:sz w:val="21"/>
        </w:rPr>
        <w:t xml:space="preserve"> </w:t>
      </w:r>
      <w:r>
        <w:rPr>
          <w:spacing w:val="-3"/>
          <w:sz w:val="21"/>
        </w:rPr>
        <w:t>换</w:t>
      </w:r>
      <w:r>
        <w:rPr>
          <w:sz w:val="21"/>
        </w:rPr>
        <w:t>到</w:t>
      </w:r>
      <w:r>
        <w:rPr>
          <w:spacing w:val="21"/>
          <w:sz w:val="21"/>
        </w:rPr>
        <w:t xml:space="preserve"> </w:t>
      </w:r>
      <w:r>
        <w:rPr>
          <w:sz w:val="21"/>
        </w:rPr>
        <w:t>b，</w:t>
      </w:r>
      <w:r>
        <w:rPr>
          <w:spacing w:val="-3"/>
          <w:sz w:val="21"/>
        </w:rPr>
        <w:t>调</w:t>
      </w:r>
      <w:r>
        <w:rPr>
          <w:sz w:val="21"/>
        </w:rPr>
        <w:t>节</w:t>
      </w:r>
      <w:r>
        <w:rPr>
          <w:spacing w:val="-3"/>
          <w:sz w:val="21"/>
        </w:rPr>
        <w:t>变</w:t>
      </w:r>
      <w:r>
        <w:rPr>
          <w:sz w:val="21"/>
        </w:rPr>
        <w:t>阻</w:t>
      </w:r>
      <w:r>
        <w:rPr>
          <w:spacing w:val="-3"/>
          <w:sz w:val="21"/>
        </w:rPr>
        <w:t>器的</w:t>
      </w:r>
      <w:r>
        <w:rPr>
          <w:sz w:val="21"/>
        </w:rPr>
        <w:t>滑片</w:t>
      </w:r>
      <w:r>
        <w:rPr>
          <w:spacing w:val="19"/>
          <w:sz w:val="21"/>
        </w:rPr>
        <w:t xml:space="preserve"> </w:t>
      </w:r>
      <w:r>
        <w:rPr>
          <w:sz w:val="21"/>
        </w:rPr>
        <w:t>P，再</w:t>
      </w:r>
      <w:r>
        <w:rPr>
          <w:spacing w:val="-3"/>
          <w:sz w:val="21"/>
        </w:rPr>
        <w:t>次</w:t>
      </w:r>
      <w:r>
        <w:rPr>
          <w:sz w:val="21"/>
        </w:rPr>
        <w:t>观</w:t>
      </w:r>
      <w:r>
        <w:rPr>
          <w:spacing w:val="-3"/>
          <w:sz w:val="21"/>
        </w:rPr>
        <w:t>察</w:t>
      </w:r>
      <w:r>
        <w:rPr>
          <w:sz w:val="21"/>
        </w:rPr>
        <w:t>电</w:t>
      </w:r>
      <w:r>
        <w:rPr>
          <w:spacing w:val="-3"/>
          <w:sz w:val="21"/>
        </w:rPr>
        <w:t>流表</w:t>
      </w:r>
      <w:r>
        <w:rPr>
          <w:sz w:val="21"/>
        </w:rPr>
        <w:t>的示</w:t>
      </w:r>
      <w:r>
        <w:rPr>
          <w:spacing w:val="-3"/>
          <w:sz w:val="21"/>
        </w:rPr>
        <w:t>数</w:t>
      </w:r>
      <w:r>
        <w:rPr>
          <w:sz w:val="21"/>
        </w:rPr>
        <w:t>及</w:t>
      </w:r>
      <w:r>
        <w:rPr>
          <w:spacing w:val="-3"/>
          <w:sz w:val="21"/>
        </w:rPr>
        <w:t>吸</w:t>
      </w:r>
      <w:r>
        <w:rPr>
          <w:sz w:val="21"/>
        </w:rPr>
        <w:t>引</w:t>
      </w:r>
      <w:r>
        <w:rPr>
          <w:spacing w:val="-3"/>
          <w:sz w:val="21"/>
        </w:rPr>
        <w:t>大</w:t>
      </w:r>
      <w:r>
        <w:rPr>
          <w:sz w:val="21"/>
        </w:rPr>
        <w:t>头</w:t>
      </w:r>
      <w:r>
        <w:rPr>
          <w:spacing w:val="-3"/>
          <w:sz w:val="21"/>
        </w:rPr>
        <w:t>针</w:t>
      </w:r>
      <w:r>
        <w:rPr>
          <w:sz w:val="21"/>
        </w:rPr>
        <w:t>的</w:t>
      </w:r>
      <w:r>
        <w:rPr>
          <w:spacing w:val="-3"/>
          <w:sz w:val="21"/>
        </w:rPr>
        <w:t>数</w:t>
      </w:r>
      <w:r>
        <w:rPr>
          <w:sz w:val="21"/>
        </w:rPr>
        <w:t>目</w:t>
      </w:r>
      <w:r>
        <w:rPr>
          <w:spacing w:val="-109"/>
          <w:sz w:val="21"/>
        </w:rPr>
        <w:t>，</w:t>
      </w:r>
      <w:r>
        <w:rPr>
          <w:spacing w:val="-103"/>
          <w:sz w:val="21"/>
        </w:rPr>
        <w:t xml:space="preserve"> </w:t>
      </w:r>
      <w:r>
        <w:rPr>
          <w:sz w:val="21"/>
        </w:rPr>
        <w:t>此时调节</w:t>
      </w:r>
      <w:r>
        <w:rPr>
          <w:spacing w:val="-3"/>
          <w:sz w:val="21"/>
        </w:rPr>
        <w:t>滑</w:t>
      </w:r>
      <w:r>
        <w:rPr>
          <w:sz w:val="21"/>
        </w:rPr>
        <w:t>动</w:t>
      </w:r>
      <w:r>
        <w:rPr>
          <w:spacing w:val="-3"/>
          <w:sz w:val="21"/>
        </w:rPr>
        <w:t>变</w:t>
      </w:r>
      <w:r>
        <w:rPr>
          <w:sz w:val="21"/>
        </w:rPr>
        <w:t>阻</w:t>
      </w:r>
      <w:r>
        <w:rPr>
          <w:spacing w:val="-3"/>
          <w:sz w:val="21"/>
        </w:rPr>
        <w:t>器</w:t>
      </w:r>
      <w:r>
        <w:rPr>
          <w:sz w:val="21"/>
        </w:rPr>
        <w:t>是</w:t>
      </w:r>
      <w:r>
        <w:rPr>
          <w:spacing w:val="-3"/>
          <w:sz w:val="21"/>
        </w:rPr>
        <w:t>为</w:t>
      </w:r>
      <w:r>
        <w:rPr>
          <w:sz w:val="21"/>
        </w:rPr>
        <w:t>了</w:t>
      </w:r>
      <w:r>
        <w:rPr>
          <w:sz w:val="21"/>
          <w:u w:val="single"/>
        </w:rPr>
        <w:t xml:space="preserve"> </w:t>
      </w:r>
      <w:r>
        <w:rPr>
          <w:sz w:val="21"/>
          <w:u w:val="single"/>
        </w:rPr>
        <w:tab/>
      </w:r>
      <w:r>
        <w:rPr>
          <w:sz w:val="21"/>
        </w:rPr>
        <w:t>，</w:t>
      </w:r>
      <w:r>
        <w:rPr>
          <w:spacing w:val="-3"/>
          <w:sz w:val="21"/>
        </w:rPr>
        <w:t>来探</w:t>
      </w:r>
      <w:r>
        <w:rPr>
          <w:sz w:val="21"/>
        </w:rPr>
        <w:t>究</w:t>
      </w:r>
      <w:r>
        <w:rPr>
          <w:sz w:val="21"/>
          <w:u w:val="single"/>
        </w:rPr>
        <w:t xml:space="preserve"> </w:t>
      </w:r>
      <w:r>
        <w:rPr>
          <w:sz w:val="21"/>
          <w:u w:val="single"/>
        </w:rPr>
        <w:tab/>
      </w:r>
      <w:r>
        <w:rPr>
          <w:spacing w:val="-3"/>
          <w:sz w:val="21"/>
        </w:rPr>
        <w:t>的</w:t>
      </w:r>
      <w:r>
        <w:rPr>
          <w:sz w:val="21"/>
        </w:rPr>
        <w:t>关</w:t>
      </w:r>
      <w:r>
        <w:rPr>
          <w:spacing w:val="-3"/>
          <w:sz w:val="21"/>
        </w:rPr>
        <w:t>系。</w:t>
      </w:r>
      <w:r>
        <w:rPr>
          <w:sz w:val="21"/>
        </w:rPr>
        <w:t>22．</w:t>
      </w:r>
      <w:r>
        <w:rPr>
          <w:spacing w:val="-3"/>
          <w:sz w:val="21"/>
        </w:rPr>
        <w:t>在</w:t>
      </w:r>
      <w:r>
        <w:rPr>
          <w:sz w:val="21"/>
        </w:rPr>
        <w:t>探</w:t>
      </w:r>
      <w:r>
        <w:rPr>
          <w:spacing w:val="-3"/>
          <w:sz w:val="21"/>
        </w:rPr>
        <w:t>究</w:t>
      </w:r>
      <w:r>
        <w:rPr>
          <w:sz w:val="21"/>
        </w:rPr>
        <w:t>“</w:t>
      </w:r>
      <w:r>
        <w:rPr>
          <w:spacing w:val="-3"/>
          <w:sz w:val="21"/>
        </w:rPr>
        <w:t>凸</w:t>
      </w:r>
      <w:r>
        <w:rPr>
          <w:sz w:val="21"/>
        </w:rPr>
        <w:t>透</w:t>
      </w:r>
      <w:r>
        <w:rPr>
          <w:spacing w:val="-3"/>
          <w:sz w:val="21"/>
        </w:rPr>
        <w:t>镜</w:t>
      </w:r>
      <w:r>
        <w:rPr>
          <w:sz w:val="21"/>
        </w:rPr>
        <w:t>成</w:t>
      </w:r>
      <w:r>
        <w:rPr>
          <w:spacing w:val="-3"/>
          <w:sz w:val="21"/>
        </w:rPr>
        <w:t>像</w:t>
      </w:r>
      <w:r>
        <w:rPr>
          <w:sz w:val="21"/>
        </w:rPr>
        <w:t>规律”的</w:t>
      </w:r>
      <w:r>
        <w:rPr>
          <w:spacing w:val="-3"/>
          <w:sz w:val="21"/>
        </w:rPr>
        <w:t>实</w:t>
      </w:r>
      <w:r>
        <w:rPr>
          <w:sz w:val="21"/>
        </w:rPr>
        <w:t>验</w:t>
      </w:r>
      <w:r>
        <w:rPr>
          <w:spacing w:val="-3"/>
          <w:sz w:val="21"/>
        </w:rPr>
        <w:t>中</w:t>
      </w:r>
      <w:r>
        <w:rPr>
          <w:sz w:val="21"/>
        </w:rPr>
        <w:t>，</w:t>
      </w:r>
      <w:r>
        <w:rPr>
          <w:spacing w:val="-3"/>
          <w:sz w:val="21"/>
        </w:rPr>
        <w:t>所</w:t>
      </w:r>
      <w:r>
        <w:rPr>
          <w:sz w:val="21"/>
        </w:rPr>
        <w:t>用</w:t>
      </w:r>
      <w:r>
        <w:rPr>
          <w:spacing w:val="-3"/>
          <w:sz w:val="21"/>
        </w:rPr>
        <w:t>凸</w:t>
      </w:r>
      <w:r>
        <w:rPr>
          <w:sz w:val="21"/>
        </w:rPr>
        <w:t>透镜</w:t>
      </w:r>
      <w:r>
        <w:rPr>
          <w:spacing w:val="-3"/>
          <w:sz w:val="21"/>
        </w:rPr>
        <w:t>的</w:t>
      </w:r>
      <w:r>
        <w:rPr>
          <w:sz w:val="21"/>
        </w:rPr>
        <w:t>焦</w:t>
      </w:r>
      <w:r>
        <w:rPr>
          <w:spacing w:val="-3"/>
          <w:sz w:val="21"/>
        </w:rPr>
        <w:t>距</w:t>
      </w:r>
      <w:r>
        <w:rPr>
          <w:sz w:val="21"/>
        </w:rPr>
        <w:t>为</w:t>
      </w:r>
      <w:r>
        <w:rPr>
          <w:spacing w:val="1"/>
          <w:sz w:val="21"/>
        </w:rPr>
        <w:t xml:space="preserve"> </w:t>
      </w:r>
      <w:r>
        <w:rPr>
          <w:sz w:val="21"/>
        </w:rPr>
        <w:t>10cm。</w:t>
      </w:r>
      <w:r>
        <w:rPr>
          <w:spacing w:val="-3"/>
          <w:sz w:val="21"/>
        </w:rPr>
        <w:t xml:space="preserve"> </w:t>
      </w:r>
      <w:r>
        <w:rPr>
          <w:sz w:val="21"/>
        </w:rPr>
        <w:t xml:space="preserve"> </w:t>
      </w:r>
    </w:p>
    <w:p>
      <w:pPr>
        <w:pStyle w:val="5"/>
      </w:pPr>
      <w:r>
        <w:pict>
          <v:group id="_x0000_s1035" o:spid="_x0000_s1035" o:spt="203" style="position:absolute;left:0pt;margin-left:94.1pt;margin-top:6pt;height:102.9pt;width:417.95pt;mso-position-horizontal-relative:page;z-index:251680768;mso-width-relative:page;mso-height-relative:page;" coordorigin="1883,121" coordsize="8359,2058">
            <o:lock v:ext="edit"/>
            <v:shape id="_x0000_s1036" o:spid="_x0000_s1036" o:spt="75" type="#_x0000_t75" style="position:absolute;left:1882;top:120;height:2058;width:8359;" filled="f" o:preferrelative="t" stroked="f" coordsize="21600,21600">
              <v:path/>
              <v:fill on="f" focussize="0,0"/>
              <v:stroke on="f" joinstyle="miter"/>
              <v:imagedata r:id="rId25" o:title=""/>
              <o:lock v:ext="edit" aspectratio="t"/>
            </v:shape>
            <v:shape id="_x0000_s1037" o:spid="_x0000_s1037" o:spt="202" type="#_x0000_t202" style="position:absolute;left:4702;top:1987;height:180;width:427;" filled="f" stroked="f" coordsize="21600,21600">
              <v:path/>
              <v:fill on="f" focussize="0,0"/>
              <v:stroke on="f" joinstyle="miter"/>
              <v:imagedata o:title=""/>
              <o:lock v:ext="edit"/>
              <v:textbox inset="0mm,0mm,0mm,0mm">
                <w:txbxContent>
                  <w:p>
                    <w:pPr>
                      <w:spacing w:before="0" w:line="180" w:lineRule="exact"/>
                      <w:ind w:left="0" w:right="0" w:firstLine="0"/>
                      <w:jc w:val="left"/>
                      <w:rPr>
                        <w:rFonts w:hint="eastAsia" w:ascii="楷体" w:eastAsia="楷体"/>
                        <w:sz w:val="18"/>
                      </w:rPr>
                    </w:pPr>
                    <w:r>
                      <w:rPr>
                        <w:rFonts w:hint="eastAsia" w:ascii="楷体" w:eastAsia="楷体"/>
                        <w:spacing w:val="-23"/>
                        <w:sz w:val="18"/>
                      </w:rPr>
                      <w:t xml:space="preserve">图 </w:t>
                    </w:r>
                    <w:r>
                      <w:rPr>
                        <w:rFonts w:hint="eastAsia" w:ascii="楷体" w:eastAsia="楷体"/>
                        <w:sz w:val="18"/>
                      </w:rPr>
                      <w:t>16</w:t>
                    </w:r>
                  </w:p>
                </w:txbxContent>
              </v:textbox>
            </v:shape>
          </v:group>
        </w:pict>
      </w:r>
      <w:r>
        <w:rPr>
          <w:w w:val="100"/>
        </w:rPr>
        <w:t xml:space="preserve"> </w:t>
      </w:r>
    </w:p>
    <w:p>
      <w:pPr>
        <w:pStyle w:val="5"/>
        <w:spacing w:before="122"/>
      </w:pPr>
      <w:r>
        <w:rPr>
          <w:w w:val="100"/>
        </w:rPr>
        <w:t xml:space="preserve"> </w:t>
      </w:r>
    </w:p>
    <w:p>
      <w:pPr>
        <w:pStyle w:val="5"/>
        <w:spacing w:before="120"/>
      </w:pPr>
      <w:r>
        <w:rPr>
          <w:w w:val="100"/>
        </w:rPr>
        <w:t xml:space="preserve"> </w:t>
      </w:r>
    </w:p>
    <w:p>
      <w:pPr>
        <w:pStyle w:val="5"/>
        <w:spacing w:before="122"/>
      </w:pPr>
      <w:r>
        <w:rPr>
          <w:w w:val="100"/>
        </w:rPr>
        <w:t xml:space="preserve"> </w:t>
      </w:r>
    </w:p>
    <w:p>
      <w:pPr>
        <w:pStyle w:val="5"/>
        <w:spacing w:before="120"/>
      </w:pPr>
      <w:r>
        <w:rPr>
          <w:w w:val="100"/>
        </w:rPr>
        <w:t xml:space="preserve"> </w:t>
      </w:r>
    </w:p>
    <w:p>
      <w:pPr>
        <w:pStyle w:val="5"/>
        <w:ind w:left="0"/>
        <w:rPr>
          <w:sz w:val="20"/>
        </w:rPr>
      </w:pPr>
    </w:p>
    <w:p>
      <w:pPr>
        <w:pStyle w:val="5"/>
        <w:spacing w:before="10"/>
        <w:ind w:left="0"/>
        <w:rPr>
          <w:sz w:val="14"/>
        </w:rPr>
      </w:pPr>
    </w:p>
    <w:p>
      <w:pPr>
        <w:pStyle w:val="9"/>
        <w:numPr>
          <w:ilvl w:val="0"/>
          <w:numId w:val="10"/>
        </w:numPr>
        <w:tabs>
          <w:tab w:val="left" w:pos="643"/>
          <w:tab w:val="left" w:pos="6399"/>
          <w:tab w:val="left" w:pos="8915"/>
        </w:tabs>
        <w:spacing w:before="1" w:after="0" w:line="348" w:lineRule="auto"/>
        <w:ind w:left="112" w:right="1025" w:firstLine="0"/>
        <w:jc w:val="both"/>
        <w:rPr>
          <w:sz w:val="21"/>
        </w:rPr>
      </w:pPr>
      <w:r>
        <w:rPr>
          <w:spacing w:val="-3"/>
          <w:sz w:val="21"/>
        </w:rPr>
        <w:t>如</w:t>
      </w:r>
      <w:r>
        <w:rPr>
          <w:sz w:val="21"/>
        </w:rPr>
        <w:t>图</w:t>
      </w:r>
      <w:r>
        <w:rPr>
          <w:spacing w:val="-40"/>
          <w:sz w:val="21"/>
        </w:rPr>
        <w:t xml:space="preserve"> </w:t>
      </w:r>
      <w:r>
        <w:rPr>
          <w:sz w:val="21"/>
        </w:rPr>
        <w:t>16</w:t>
      </w:r>
      <w:r>
        <w:rPr>
          <w:spacing w:val="-41"/>
          <w:sz w:val="21"/>
        </w:rPr>
        <w:t xml:space="preserve"> </w:t>
      </w:r>
      <w:r>
        <w:rPr>
          <w:sz w:val="21"/>
        </w:rPr>
        <w:t>甲</w:t>
      </w:r>
      <w:r>
        <w:rPr>
          <w:spacing w:val="-8"/>
          <w:sz w:val="21"/>
        </w:rPr>
        <w:t>，</w:t>
      </w:r>
      <w:r>
        <w:rPr>
          <w:sz w:val="21"/>
        </w:rPr>
        <w:t>光</w:t>
      </w:r>
      <w:r>
        <w:rPr>
          <w:spacing w:val="-3"/>
          <w:sz w:val="21"/>
        </w:rPr>
        <w:t>屏上</w:t>
      </w:r>
      <w:r>
        <w:rPr>
          <w:sz w:val="21"/>
        </w:rPr>
        <w:t>呈现</w:t>
      </w:r>
      <w:r>
        <w:rPr>
          <w:spacing w:val="-3"/>
          <w:sz w:val="21"/>
        </w:rPr>
        <w:t>清</w:t>
      </w:r>
      <w:r>
        <w:rPr>
          <w:sz w:val="21"/>
        </w:rPr>
        <w:t>晰</w:t>
      </w:r>
      <w:r>
        <w:rPr>
          <w:spacing w:val="-3"/>
          <w:sz w:val="21"/>
        </w:rPr>
        <w:t>的像</w:t>
      </w:r>
      <w:r>
        <w:rPr>
          <w:spacing w:val="-5"/>
          <w:sz w:val="21"/>
        </w:rPr>
        <w:t>，</w:t>
      </w:r>
      <w:r>
        <w:rPr>
          <w:spacing w:val="-3"/>
          <w:sz w:val="21"/>
        </w:rPr>
        <w:t>此</w:t>
      </w:r>
      <w:r>
        <w:rPr>
          <w:sz w:val="21"/>
        </w:rPr>
        <w:t>像</w:t>
      </w:r>
      <w:r>
        <w:rPr>
          <w:spacing w:val="-3"/>
          <w:sz w:val="21"/>
        </w:rPr>
        <w:t>的性</w:t>
      </w:r>
      <w:r>
        <w:rPr>
          <w:sz w:val="21"/>
        </w:rPr>
        <w:t>质是</w:t>
      </w:r>
      <w:r>
        <w:rPr>
          <w:spacing w:val="-3"/>
          <w:sz w:val="21"/>
        </w:rPr>
        <w:t>倒</w:t>
      </w:r>
      <w:r>
        <w:rPr>
          <w:sz w:val="21"/>
        </w:rPr>
        <w:t>立</w:t>
      </w:r>
      <w:r>
        <w:rPr>
          <w:sz w:val="21"/>
          <w:u w:val="single"/>
        </w:rPr>
        <w:t xml:space="preserve"> </w:t>
      </w:r>
      <w:r>
        <w:rPr>
          <w:sz w:val="21"/>
          <w:u w:val="single"/>
        </w:rPr>
        <w:tab/>
      </w:r>
      <w:r>
        <w:rPr>
          <w:spacing w:val="-3"/>
          <w:sz w:val="21"/>
        </w:rPr>
        <w:t>的</w:t>
      </w:r>
      <w:r>
        <w:rPr>
          <w:sz w:val="21"/>
        </w:rPr>
        <w:t>实</w:t>
      </w:r>
      <w:r>
        <w:rPr>
          <w:spacing w:val="-3"/>
          <w:sz w:val="21"/>
        </w:rPr>
        <w:t>像</w:t>
      </w:r>
      <w:r>
        <w:rPr>
          <w:spacing w:val="-5"/>
          <w:sz w:val="21"/>
        </w:rPr>
        <w:t>，</w:t>
      </w:r>
      <w:r>
        <w:rPr>
          <w:spacing w:val="-3"/>
          <w:sz w:val="21"/>
        </w:rPr>
        <w:t>生</w:t>
      </w:r>
      <w:r>
        <w:rPr>
          <w:sz w:val="21"/>
        </w:rPr>
        <w:t>活</w:t>
      </w:r>
      <w:r>
        <w:rPr>
          <w:spacing w:val="-3"/>
          <w:sz w:val="21"/>
        </w:rPr>
        <w:t>中</w:t>
      </w:r>
      <w:r>
        <w:rPr>
          <w:sz w:val="21"/>
        </w:rPr>
        <w:t>的</w:t>
      </w:r>
      <w:r>
        <w:rPr>
          <w:sz w:val="21"/>
          <w:u w:val="single"/>
        </w:rPr>
        <w:t xml:space="preserve"> </w:t>
      </w:r>
      <w:r>
        <w:rPr>
          <w:sz w:val="21"/>
          <w:u w:val="single"/>
        </w:rPr>
        <w:tab/>
      </w:r>
      <w:r>
        <w:rPr>
          <w:spacing w:val="-3"/>
          <w:sz w:val="21"/>
        </w:rPr>
        <w:t>选填</w:t>
      </w:r>
      <w:r>
        <w:rPr>
          <w:sz w:val="21"/>
        </w:rPr>
        <w:t>“</w:t>
      </w:r>
      <w:r>
        <w:rPr>
          <w:spacing w:val="-3"/>
          <w:sz w:val="21"/>
        </w:rPr>
        <w:t>照</w:t>
      </w:r>
      <w:r>
        <w:rPr>
          <w:sz w:val="21"/>
        </w:rPr>
        <w:t>相机</w:t>
      </w:r>
      <w:r>
        <w:rPr>
          <w:spacing w:val="-108"/>
          <w:sz w:val="21"/>
        </w:rPr>
        <w:t>”</w:t>
      </w:r>
      <w:r>
        <w:rPr>
          <w:spacing w:val="-85"/>
          <w:sz w:val="21"/>
        </w:rPr>
        <w:t xml:space="preserve">、                                       </w:t>
      </w:r>
      <w:r>
        <w:rPr>
          <w:spacing w:val="-74"/>
          <w:sz w:val="21"/>
        </w:rPr>
        <w:t xml:space="preserve"> </w:t>
      </w:r>
      <w:r>
        <w:rPr>
          <w:spacing w:val="-3"/>
          <w:sz w:val="21"/>
        </w:rPr>
        <w:t>“</w:t>
      </w:r>
      <w:r>
        <w:rPr>
          <w:sz w:val="21"/>
        </w:rPr>
        <w:t>投</w:t>
      </w:r>
      <w:r>
        <w:rPr>
          <w:spacing w:val="-3"/>
          <w:sz w:val="21"/>
        </w:rPr>
        <w:t>影</w:t>
      </w:r>
      <w:r>
        <w:rPr>
          <w:sz w:val="21"/>
        </w:rPr>
        <w:t>仪</w:t>
      </w:r>
      <w:r>
        <w:rPr>
          <w:spacing w:val="-3"/>
          <w:sz w:val="21"/>
        </w:rPr>
        <w:t>”</w:t>
      </w:r>
      <w:r>
        <w:rPr>
          <w:sz w:val="21"/>
        </w:rPr>
        <w:t>或</w:t>
      </w:r>
      <w:r>
        <w:rPr>
          <w:spacing w:val="-3"/>
          <w:sz w:val="21"/>
        </w:rPr>
        <w:t>“放</w:t>
      </w:r>
      <w:r>
        <w:rPr>
          <w:sz w:val="21"/>
        </w:rPr>
        <w:t>大镜</w:t>
      </w:r>
      <w:r>
        <w:rPr>
          <w:spacing w:val="-44"/>
          <w:sz w:val="21"/>
        </w:rPr>
        <w:t>”）</w:t>
      </w:r>
      <w:r>
        <w:rPr>
          <w:spacing w:val="-3"/>
          <w:sz w:val="21"/>
        </w:rPr>
        <w:t>利</w:t>
      </w:r>
      <w:r>
        <w:rPr>
          <w:sz w:val="21"/>
        </w:rPr>
        <w:t>用</w:t>
      </w:r>
      <w:r>
        <w:rPr>
          <w:spacing w:val="-3"/>
          <w:sz w:val="21"/>
        </w:rPr>
        <w:t>了</w:t>
      </w:r>
      <w:r>
        <w:rPr>
          <w:sz w:val="21"/>
        </w:rPr>
        <w:t>该</w:t>
      </w:r>
      <w:r>
        <w:rPr>
          <w:spacing w:val="-3"/>
          <w:sz w:val="21"/>
        </w:rPr>
        <w:t>原</w:t>
      </w:r>
      <w:r>
        <w:rPr>
          <w:sz w:val="21"/>
        </w:rPr>
        <w:t>理</w:t>
      </w:r>
      <w:r>
        <w:rPr>
          <w:spacing w:val="-3"/>
          <w:sz w:val="21"/>
        </w:rPr>
        <w:t>工作</w:t>
      </w:r>
      <w:r>
        <w:rPr>
          <w:spacing w:val="-85"/>
          <w:sz w:val="21"/>
        </w:rPr>
        <w:t>；</w:t>
      </w:r>
      <w:r>
        <w:rPr>
          <w:sz w:val="21"/>
        </w:rPr>
        <w:t>若</w:t>
      </w:r>
      <w:r>
        <w:rPr>
          <w:spacing w:val="-3"/>
          <w:sz w:val="21"/>
        </w:rPr>
        <w:t>保</w:t>
      </w:r>
      <w:r>
        <w:rPr>
          <w:sz w:val="21"/>
        </w:rPr>
        <w:t>持</w:t>
      </w:r>
      <w:r>
        <w:rPr>
          <w:spacing w:val="-3"/>
          <w:sz w:val="21"/>
        </w:rPr>
        <w:t>蜡</w:t>
      </w:r>
      <w:r>
        <w:rPr>
          <w:sz w:val="21"/>
        </w:rPr>
        <w:t>烛</w:t>
      </w:r>
      <w:r>
        <w:rPr>
          <w:spacing w:val="-3"/>
          <w:sz w:val="21"/>
        </w:rPr>
        <w:t>和</w:t>
      </w:r>
      <w:r>
        <w:rPr>
          <w:sz w:val="21"/>
        </w:rPr>
        <w:t>光</w:t>
      </w:r>
      <w:r>
        <w:rPr>
          <w:spacing w:val="-3"/>
          <w:sz w:val="21"/>
        </w:rPr>
        <w:t>屏</w:t>
      </w:r>
      <w:r>
        <w:rPr>
          <w:sz w:val="21"/>
        </w:rPr>
        <w:t>位</w:t>
      </w:r>
      <w:r>
        <w:rPr>
          <w:spacing w:val="-3"/>
          <w:sz w:val="21"/>
        </w:rPr>
        <w:t>置不</w:t>
      </w:r>
      <w:r>
        <w:rPr>
          <w:sz w:val="21"/>
        </w:rPr>
        <w:t>变</w:t>
      </w:r>
      <w:r>
        <w:rPr>
          <w:spacing w:val="-85"/>
          <w:sz w:val="21"/>
        </w:rPr>
        <w:t>，</w:t>
      </w:r>
      <w:r>
        <w:rPr>
          <w:spacing w:val="-3"/>
          <w:sz w:val="21"/>
        </w:rPr>
        <w:t>移</w:t>
      </w:r>
      <w:r>
        <w:rPr>
          <w:sz w:val="21"/>
        </w:rPr>
        <w:t>动</w:t>
      </w:r>
      <w:r>
        <w:rPr>
          <w:spacing w:val="-3"/>
          <w:sz w:val="21"/>
        </w:rPr>
        <w:t>凸</w:t>
      </w:r>
      <w:r>
        <w:rPr>
          <w:sz w:val="21"/>
        </w:rPr>
        <w:t>透</w:t>
      </w:r>
      <w:r>
        <w:rPr>
          <w:spacing w:val="-3"/>
          <w:sz w:val="21"/>
        </w:rPr>
        <w:t>镜</w:t>
      </w:r>
      <w:r>
        <w:rPr>
          <w:sz w:val="21"/>
        </w:rPr>
        <w:t>至刻度</w:t>
      </w:r>
      <w:r>
        <w:rPr>
          <w:spacing w:val="-3"/>
          <w:sz w:val="21"/>
        </w:rPr>
        <w:t>线</w:t>
      </w:r>
      <w:r>
        <w:rPr>
          <w:sz w:val="21"/>
        </w:rPr>
        <w:t>处</w:t>
      </w:r>
      <w:r>
        <w:rPr>
          <w:spacing w:val="-3"/>
          <w:sz w:val="21"/>
        </w:rPr>
        <w:t>，</w:t>
      </w:r>
      <w:r>
        <w:rPr>
          <w:sz w:val="21"/>
        </w:rPr>
        <w:t>光</w:t>
      </w:r>
      <w:r>
        <w:rPr>
          <w:spacing w:val="-3"/>
          <w:sz w:val="21"/>
        </w:rPr>
        <w:t>屏</w:t>
      </w:r>
      <w:r>
        <w:rPr>
          <w:sz w:val="21"/>
        </w:rPr>
        <w:t>上</w:t>
      </w:r>
      <w:r>
        <w:rPr>
          <w:spacing w:val="-3"/>
          <w:sz w:val="21"/>
        </w:rPr>
        <w:t>能</w:t>
      </w:r>
      <w:r>
        <w:rPr>
          <w:sz w:val="21"/>
        </w:rPr>
        <w:t>再</w:t>
      </w:r>
      <w:r>
        <w:rPr>
          <w:spacing w:val="-3"/>
          <w:sz w:val="21"/>
        </w:rPr>
        <w:t>次</w:t>
      </w:r>
      <w:r>
        <w:rPr>
          <w:sz w:val="21"/>
        </w:rPr>
        <w:t>呈现</w:t>
      </w:r>
      <w:r>
        <w:rPr>
          <w:spacing w:val="-3"/>
          <w:sz w:val="21"/>
        </w:rPr>
        <w:t>清</w:t>
      </w:r>
      <w:r>
        <w:rPr>
          <w:sz w:val="21"/>
        </w:rPr>
        <w:t>晰</w:t>
      </w:r>
      <w:r>
        <w:rPr>
          <w:spacing w:val="-3"/>
          <w:sz w:val="21"/>
        </w:rPr>
        <w:t>的</w:t>
      </w:r>
      <w:r>
        <w:rPr>
          <w:sz w:val="21"/>
        </w:rPr>
        <w:t>像</w:t>
      </w:r>
      <w:r>
        <w:rPr>
          <w:spacing w:val="-3"/>
          <w:sz w:val="21"/>
        </w:rPr>
        <w:t>。</w:t>
      </w:r>
      <w:r>
        <w:rPr>
          <w:sz w:val="21"/>
        </w:rPr>
        <w:t xml:space="preserve"> </w:t>
      </w:r>
    </w:p>
    <w:p>
      <w:pPr>
        <w:pStyle w:val="9"/>
        <w:numPr>
          <w:ilvl w:val="0"/>
          <w:numId w:val="10"/>
        </w:numPr>
        <w:tabs>
          <w:tab w:val="left" w:pos="643"/>
          <w:tab w:val="left" w:pos="3790"/>
        </w:tabs>
        <w:spacing w:before="0" w:after="0" w:line="348" w:lineRule="auto"/>
        <w:ind w:left="112" w:right="1025" w:firstLine="0"/>
        <w:jc w:val="both"/>
        <w:rPr>
          <w:sz w:val="21"/>
        </w:rPr>
      </w:pPr>
      <w:r>
        <w:rPr>
          <w:sz w:val="21"/>
        </w:rPr>
        <w:t>图</w:t>
      </w:r>
      <w:r>
        <w:rPr>
          <w:spacing w:val="-47"/>
          <w:sz w:val="21"/>
        </w:rPr>
        <w:t xml:space="preserve"> </w:t>
      </w:r>
      <w:r>
        <w:rPr>
          <w:sz w:val="21"/>
        </w:rPr>
        <w:t>16</w:t>
      </w:r>
      <w:r>
        <w:rPr>
          <w:spacing w:val="-50"/>
          <w:sz w:val="21"/>
        </w:rPr>
        <w:t xml:space="preserve"> </w:t>
      </w:r>
      <w:r>
        <w:rPr>
          <w:sz w:val="21"/>
        </w:rPr>
        <w:t>乙</w:t>
      </w:r>
      <w:r>
        <w:rPr>
          <w:spacing w:val="-5"/>
          <w:sz w:val="21"/>
        </w:rPr>
        <w:t>，</w:t>
      </w:r>
      <w:r>
        <w:rPr>
          <w:spacing w:val="-3"/>
          <w:sz w:val="21"/>
        </w:rPr>
        <w:t>保</w:t>
      </w:r>
      <w:r>
        <w:rPr>
          <w:sz w:val="21"/>
        </w:rPr>
        <w:t>持</w:t>
      </w:r>
      <w:r>
        <w:rPr>
          <w:spacing w:val="-3"/>
          <w:sz w:val="21"/>
        </w:rPr>
        <w:t>蜡烛</w:t>
      </w:r>
      <w:r>
        <w:rPr>
          <w:sz w:val="21"/>
        </w:rPr>
        <w:t>位置</w:t>
      </w:r>
      <w:r>
        <w:rPr>
          <w:spacing w:val="-3"/>
          <w:sz w:val="21"/>
        </w:rPr>
        <w:t>不</w:t>
      </w:r>
      <w:r>
        <w:rPr>
          <w:sz w:val="21"/>
        </w:rPr>
        <w:t>变</w:t>
      </w:r>
      <w:r>
        <w:rPr>
          <w:spacing w:val="-8"/>
          <w:sz w:val="21"/>
        </w:rPr>
        <w:t>，</w:t>
      </w:r>
      <w:r>
        <w:rPr>
          <w:sz w:val="21"/>
        </w:rPr>
        <w:t>移</w:t>
      </w:r>
      <w:r>
        <w:rPr>
          <w:spacing w:val="-3"/>
          <w:sz w:val="21"/>
        </w:rPr>
        <w:t>动</w:t>
      </w:r>
      <w:r>
        <w:rPr>
          <w:sz w:val="21"/>
        </w:rPr>
        <w:t>凸</w:t>
      </w:r>
      <w:r>
        <w:rPr>
          <w:spacing w:val="-3"/>
          <w:sz w:val="21"/>
        </w:rPr>
        <w:t>透</w:t>
      </w:r>
      <w:r>
        <w:rPr>
          <w:sz w:val="21"/>
        </w:rPr>
        <w:t>镜至</w:t>
      </w:r>
      <w:r>
        <w:rPr>
          <w:spacing w:val="10"/>
          <w:sz w:val="21"/>
        </w:rPr>
        <w:t xml:space="preserve"> </w:t>
      </w:r>
      <w:r>
        <w:rPr>
          <w:sz w:val="21"/>
        </w:rPr>
        <w:t>16cm</w:t>
      </w:r>
      <w:r>
        <w:rPr>
          <w:spacing w:val="9"/>
          <w:sz w:val="21"/>
        </w:rPr>
        <w:t xml:space="preserve"> </w:t>
      </w:r>
      <w:r>
        <w:rPr>
          <w:sz w:val="21"/>
        </w:rPr>
        <w:t>刻</w:t>
      </w:r>
      <w:r>
        <w:rPr>
          <w:spacing w:val="-3"/>
          <w:sz w:val="21"/>
        </w:rPr>
        <w:t>度</w:t>
      </w:r>
      <w:r>
        <w:rPr>
          <w:sz w:val="21"/>
        </w:rPr>
        <w:t>线处</w:t>
      </w:r>
      <w:r>
        <w:rPr>
          <w:spacing w:val="-8"/>
          <w:sz w:val="21"/>
        </w:rPr>
        <w:t>，</w:t>
      </w:r>
      <w:r>
        <w:rPr>
          <w:sz w:val="21"/>
        </w:rPr>
        <w:t>移</w:t>
      </w:r>
      <w:r>
        <w:rPr>
          <w:spacing w:val="-3"/>
          <w:sz w:val="21"/>
        </w:rPr>
        <w:t>动</w:t>
      </w:r>
      <w:r>
        <w:rPr>
          <w:sz w:val="21"/>
        </w:rPr>
        <w:t>光</w:t>
      </w:r>
      <w:r>
        <w:rPr>
          <w:spacing w:val="-3"/>
          <w:sz w:val="21"/>
        </w:rPr>
        <w:t>屏</w:t>
      </w:r>
      <w:r>
        <w:rPr>
          <w:spacing w:val="-5"/>
          <w:sz w:val="21"/>
        </w:rPr>
        <w:t>，</w:t>
      </w:r>
      <w:r>
        <w:rPr>
          <w:sz w:val="21"/>
        </w:rPr>
        <w:t>观</w:t>
      </w:r>
      <w:r>
        <w:rPr>
          <w:spacing w:val="-3"/>
          <w:sz w:val="21"/>
        </w:rPr>
        <w:t>察</w:t>
      </w:r>
      <w:r>
        <w:rPr>
          <w:sz w:val="21"/>
        </w:rPr>
        <w:t>到</w:t>
      </w:r>
      <w:r>
        <w:rPr>
          <w:spacing w:val="-3"/>
          <w:sz w:val="21"/>
        </w:rPr>
        <w:t>光</w:t>
      </w:r>
      <w:r>
        <w:rPr>
          <w:sz w:val="21"/>
        </w:rPr>
        <w:t>屏</w:t>
      </w:r>
      <w:r>
        <w:rPr>
          <w:spacing w:val="-3"/>
          <w:sz w:val="21"/>
        </w:rPr>
        <w:t>上</w:t>
      </w:r>
      <w:r>
        <w:rPr>
          <w:sz w:val="21"/>
        </w:rPr>
        <w:t>只</w:t>
      </w:r>
      <w:r>
        <w:rPr>
          <w:spacing w:val="-3"/>
          <w:sz w:val="21"/>
        </w:rPr>
        <w:t>能</w:t>
      </w:r>
      <w:r>
        <w:rPr>
          <w:sz w:val="21"/>
        </w:rPr>
        <w:t>出</w:t>
      </w:r>
      <w:r>
        <w:rPr>
          <w:spacing w:val="-5"/>
          <w:sz w:val="21"/>
        </w:rPr>
        <w:t>现</w:t>
      </w:r>
      <w:r>
        <w:rPr>
          <w:spacing w:val="-3"/>
          <w:sz w:val="21"/>
        </w:rPr>
        <w:t>光</w:t>
      </w:r>
      <w:r>
        <w:rPr>
          <w:sz w:val="21"/>
        </w:rPr>
        <w:t>圈，</w:t>
      </w:r>
      <w:r>
        <w:rPr>
          <w:spacing w:val="-3"/>
          <w:sz w:val="21"/>
        </w:rPr>
        <w:t>而</w:t>
      </w:r>
      <w:r>
        <w:rPr>
          <w:sz w:val="21"/>
        </w:rPr>
        <w:t>人</w:t>
      </w:r>
      <w:r>
        <w:rPr>
          <w:spacing w:val="-3"/>
          <w:sz w:val="21"/>
        </w:rPr>
        <w:t>眼</w:t>
      </w:r>
      <w:r>
        <w:rPr>
          <w:sz w:val="21"/>
        </w:rPr>
        <w:t>在</w:t>
      </w:r>
      <w:r>
        <w:rPr>
          <w:spacing w:val="-3"/>
          <w:sz w:val="21"/>
        </w:rPr>
        <w:t>图</w:t>
      </w:r>
      <w:r>
        <w:rPr>
          <w:sz w:val="21"/>
        </w:rPr>
        <w:t>中</w:t>
      </w:r>
      <w:r>
        <w:rPr>
          <w:spacing w:val="7"/>
          <w:sz w:val="21"/>
        </w:rPr>
        <w:t xml:space="preserve"> </w:t>
      </w:r>
      <w:r>
        <w:rPr>
          <w:spacing w:val="-3"/>
          <w:sz w:val="21"/>
        </w:rPr>
        <w:t>A</w:t>
      </w:r>
      <w:r>
        <w:rPr>
          <w:spacing w:val="6"/>
          <w:sz w:val="21"/>
        </w:rPr>
        <w:t xml:space="preserve"> </w:t>
      </w:r>
      <w:r>
        <w:rPr>
          <w:spacing w:val="-3"/>
          <w:sz w:val="21"/>
        </w:rPr>
        <w:t>处应</w:t>
      </w:r>
      <w:r>
        <w:rPr>
          <w:sz w:val="21"/>
        </w:rPr>
        <w:t>向</w:t>
      </w:r>
      <w:r>
        <w:rPr>
          <w:sz w:val="21"/>
          <w:u w:val="single"/>
        </w:rPr>
        <w:t xml:space="preserve"> </w:t>
      </w:r>
      <w:r>
        <w:rPr>
          <w:sz w:val="21"/>
          <w:u w:val="single"/>
        </w:rPr>
        <w:tab/>
      </w:r>
      <w:r>
        <w:rPr>
          <w:spacing w:val="-3"/>
          <w:sz w:val="21"/>
        </w:rPr>
        <w:t>（</w:t>
      </w:r>
      <w:r>
        <w:rPr>
          <w:sz w:val="21"/>
        </w:rPr>
        <w:t>选</w:t>
      </w:r>
      <w:r>
        <w:rPr>
          <w:spacing w:val="-3"/>
          <w:sz w:val="21"/>
        </w:rPr>
        <w:t>填</w:t>
      </w:r>
      <w:r>
        <w:rPr>
          <w:sz w:val="21"/>
        </w:rPr>
        <w:t>“</w:t>
      </w:r>
      <w:r>
        <w:rPr>
          <w:spacing w:val="-3"/>
          <w:sz w:val="21"/>
        </w:rPr>
        <w:t>左</w:t>
      </w:r>
      <w:r>
        <w:rPr>
          <w:sz w:val="21"/>
        </w:rPr>
        <w:t>”或“右”）</w:t>
      </w:r>
      <w:r>
        <w:rPr>
          <w:spacing w:val="-3"/>
          <w:sz w:val="21"/>
        </w:rPr>
        <w:t>看</w:t>
      </w:r>
      <w:r>
        <w:rPr>
          <w:sz w:val="21"/>
        </w:rPr>
        <w:t>才</w:t>
      </w:r>
      <w:r>
        <w:rPr>
          <w:spacing w:val="-3"/>
          <w:sz w:val="21"/>
        </w:rPr>
        <w:t>能</w:t>
      </w:r>
      <w:r>
        <w:rPr>
          <w:sz w:val="21"/>
        </w:rPr>
        <w:t>观</w:t>
      </w:r>
      <w:r>
        <w:rPr>
          <w:spacing w:val="-3"/>
          <w:sz w:val="21"/>
        </w:rPr>
        <w:t>察</w:t>
      </w:r>
      <w:r>
        <w:rPr>
          <w:sz w:val="21"/>
        </w:rPr>
        <w:t>到烛</w:t>
      </w:r>
      <w:r>
        <w:rPr>
          <w:spacing w:val="-3"/>
          <w:sz w:val="21"/>
        </w:rPr>
        <w:t>焰</w:t>
      </w:r>
      <w:r>
        <w:rPr>
          <w:sz w:val="21"/>
        </w:rPr>
        <w:t>的</w:t>
      </w:r>
      <w:r>
        <w:rPr>
          <w:spacing w:val="-3"/>
          <w:sz w:val="21"/>
        </w:rPr>
        <w:t>像</w:t>
      </w:r>
      <w:r>
        <w:rPr>
          <w:sz w:val="21"/>
        </w:rPr>
        <w:t>。</w:t>
      </w:r>
      <w:r>
        <w:rPr>
          <w:spacing w:val="-3"/>
          <w:sz w:val="21"/>
        </w:rPr>
        <w:t xml:space="preserve"> </w:t>
      </w:r>
      <w:r>
        <w:rPr>
          <w:sz w:val="21"/>
        </w:rPr>
        <w:t xml:space="preserve"> </w:t>
      </w:r>
    </w:p>
    <w:p>
      <w:pPr>
        <w:pStyle w:val="9"/>
        <w:numPr>
          <w:ilvl w:val="0"/>
          <w:numId w:val="10"/>
        </w:numPr>
        <w:tabs>
          <w:tab w:val="left" w:pos="643"/>
          <w:tab w:val="left" w:pos="4107"/>
          <w:tab w:val="left" w:pos="7866"/>
        </w:tabs>
        <w:spacing w:before="0" w:after="0" w:line="348" w:lineRule="auto"/>
        <w:ind w:left="112" w:right="1025" w:firstLine="0"/>
        <w:jc w:val="both"/>
        <w:rPr>
          <w:sz w:val="21"/>
        </w:rPr>
      </w:pPr>
      <w:r>
        <w:rPr>
          <w:sz w:val="21"/>
        </w:rPr>
        <w:t>图</w:t>
      </w:r>
      <w:r>
        <w:rPr>
          <w:spacing w:val="-42"/>
          <w:sz w:val="21"/>
        </w:rPr>
        <w:t xml:space="preserve"> </w:t>
      </w:r>
      <w:r>
        <w:rPr>
          <w:sz w:val="21"/>
        </w:rPr>
        <w:t>16</w:t>
      </w:r>
      <w:r>
        <w:rPr>
          <w:spacing w:val="-42"/>
          <w:sz w:val="21"/>
        </w:rPr>
        <w:t xml:space="preserve"> </w:t>
      </w:r>
      <w:r>
        <w:rPr>
          <w:spacing w:val="-3"/>
          <w:sz w:val="21"/>
        </w:rPr>
        <w:t>丙</w:t>
      </w:r>
      <w:r>
        <w:rPr>
          <w:spacing w:val="-5"/>
          <w:sz w:val="21"/>
        </w:rPr>
        <w:t>，</w:t>
      </w:r>
      <w:r>
        <w:rPr>
          <w:spacing w:val="-3"/>
          <w:sz w:val="21"/>
        </w:rPr>
        <w:t>在</w:t>
      </w:r>
      <w:r>
        <w:rPr>
          <w:sz w:val="21"/>
        </w:rPr>
        <w:t>烛</w:t>
      </w:r>
      <w:r>
        <w:rPr>
          <w:spacing w:val="-3"/>
          <w:sz w:val="21"/>
        </w:rPr>
        <w:t>焰和</w:t>
      </w:r>
      <w:r>
        <w:rPr>
          <w:sz w:val="21"/>
        </w:rPr>
        <w:t>凸透</w:t>
      </w:r>
      <w:r>
        <w:rPr>
          <w:spacing w:val="-3"/>
          <w:sz w:val="21"/>
        </w:rPr>
        <w:t>镜</w:t>
      </w:r>
      <w:r>
        <w:rPr>
          <w:sz w:val="21"/>
        </w:rPr>
        <w:t>之</w:t>
      </w:r>
      <w:r>
        <w:rPr>
          <w:spacing w:val="-3"/>
          <w:sz w:val="21"/>
        </w:rPr>
        <w:t>间</w:t>
      </w:r>
      <w:r>
        <w:rPr>
          <w:sz w:val="21"/>
        </w:rPr>
        <w:t>放</w:t>
      </w:r>
      <w:r>
        <w:rPr>
          <w:spacing w:val="-3"/>
          <w:sz w:val="21"/>
        </w:rPr>
        <w:t>一</w:t>
      </w:r>
      <w:r>
        <w:rPr>
          <w:sz w:val="21"/>
        </w:rPr>
        <w:t>眼</w:t>
      </w:r>
      <w:r>
        <w:rPr>
          <w:spacing w:val="-3"/>
          <w:sz w:val="21"/>
        </w:rPr>
        <w:t>镜</w:t>
      </w:r>
      <w:r>
        <w:rPr>
          <w:sz w:val="21"/>
        </w:rPr>
        <w:t>的</w:t>
      </w:r>
      <w:r>
        <w:rPr>
          <w:spacing w:val="-3"/>
          <w:sz w:val="21"/>
        </w:rPr>
        <w:t>镜</w:t>
      </w:r>
      <w:r>
        <w:rPr>
          <w:sz w:val="21"/>
        </w:rPr>
        <w:t>片</w:t>
      </w:r>
      <w:r>
        <w:rPr>
          <w:spacing w:val="-8"/>
          <w:sz w:val="21"/>
        </w:rPr>
        <w:t>，</w:t>
      </w:r>
      <w:r>
        <w:rPr>
          <w:sz w:val="21"/>
        </w:rPr>
        <w:t>发</w:t>
      </w:r>
      <w:r>
        <w:rPr>
          <w:spacing w:val="-3"/>
          <w:sz w:val="21"/>
        </w:rPr>
        <w:t>现</w:t>
      </w:r>
      <w:r>
        <w:rPr>
          <w:sz w:val="21"/>
        </w:rPr>
        <w:t>光</w:t>
      </w:r>
      <w:r>
        <w:rPr>
          <w:spacing w:val="-3"/>
          <w:sz w:val="21"/>
        </w:rPr>
        <w:t>屏</w:t>
      </w:r>
      <w:r>
        <w:rPr>
          <w:sz w:val="21"/>
        </w:rPr>
        <w:t>上</w:t>
      </w:r>
      <w:r>
        <w:rPr>
          <w:spacing w:val="-3"/>
          <w:sz w:val="21"/>
        </w:rPr>
        <w:t>的</w:t>
      </w:r>
      <w:r>
        <w:rPr>
          <w:sz w:val="21"/>
        </w:rPr>
        <w:t>像</w:t>
      </w:r>
      <w:r>
        <w:rPr>
          <w:spacing w:val="-3"/>
          <w:sz w:val="21"/>
        </w:rPr>
        <w:t>由清</w:t>
      </w:r>
      <w:r>
        <w:rPr>
          <w:sz w:val="21"/>
        </w:rPr>
        <w:t>晰变</w:t>
      </w:r>
      <w:r>
        <w:rPr>
          <w:spacing w:val="-3"/>
          <w:sz w:val="21"/>
        </w:rPr>
        <w:t>模</w:t>
      </w:r>
      <w:r>
        <w:rPr>
          <w:sz w:val="21"/>
        </w:rPr>
        <w:t>糊</w:t>
      </w:r>
      <w:r>
        <w:rPr>
          <w:spacing w:val="-3"/>
          <w:sz w:val="21"/>
        </w:rPr>
        <w:t>了</w:t>
      </w:r>
      <w:r>
        <w:rPr>
          <w:spacing w:val="-8"/>
          <w:sz w:val="21"/>
        </w:rPr>
        <w:t>，</w:t>
      </w:r>
      <w:r>
        <w:rPr>
          <w:sz w:val="21"/>
        </w:rPr>
        <w:t>将</w:t>
      </w:r>
      <w:r>
        <w:rPr>
          <w:spacing w:val="-3"/>
          <w:sz w:val="21"/>
        </w:rPr>
        <w:t>光</w:t>
      </w:r>
      <w:r>
        <w:rPr>
          <w:sz w:val="21"/>
        </w:rPr>
        <w:t>屏</w:t>
      </w:r>
      <w:r>
        <w:rPr>
          <w:spacing w:val="-3"/>
          <w:sz w:val="21"/>
        </w:rPr>
        <w:t>向远</w:t>
      </w:r>
      <w:r>
        <w:rPr>
          <w:sz w:val="21"/>
        </w:rPr>
        <w:t>离</w:t>
      </w:r>
      <w:r>
        <w:rPr>
          <w:spacing w:val="-3"/>
          <w:sz w:val="21"/>
        </w:rPr>
        <w:t>凸</w:t>
      </w:r>
      <w:r>
        <w:rPr>
          <w:sz w:val="21"/>
        </w:rPr>
        <w:t>透镜</w:t>
      </w:r>
      <w:r>
        <w:rPr>
          <w:spacing w:val="-3"/>
          <w:sz w:val="21"/>
        </w:rPr>
        <w:t>的</w:t>
      </w:r>
      <w:r>
        <w:rPr>
          <w:sz w:val="21"/>
        </w:rPr>
        <w:t>方</w:t>
      </w:r>
      <w:r>
        <w:rPr>
          <w:spacing w:val="-3"/>
          <w:sz w:val="21"/>
        </w:rPr>
        <w:t>向</w:t>
      </w:r>
      <w:r>
        <w:rPr>
          <w:sz w:val="21"/>
        </w:rPr>
        <w:t>移</w:t>
      </w:r>
      <w:r>
        <w:rPr>
          <w:spacing w:val="-3"/>
          <w:sz w:val="21"/>
        </w:rPr>
        <w:t>动</w:t>
      </w:r>
      <w:r>
        <w:rPr>
          <w:sz w:val="21"/>
        </w:rPr>
        <w:t>适</w:t>
      </w:r>
      <w:r>
        <w:rPr>
          <w:spacing w:val="-3"/>
          <w:sz w:val="21"/>
        </w:rPr>
        <w:t>当</w:t>
      </w:r>
      <w:r>
        <w:rPr>
          <w:sz w:val="21"/>
        </w:rPr>
        <w:t>距</w:t>
      </w:r>
      <w:r>
        <w:rPr>
          <w:spacing w:val="-3"/>
          <w:sz w:val="21"/>
        </w:rPr>
        <w:t>离</w:t>
      </w:r>
      <w:r>
        <w:rPr>
          <w:sz w:val="21"/>
        </w:rPr>
        <w:t>后</w:t>
      </w:r>
      <w:r>
        <w:rPr>
          <w:spacing w:val="-44"/>
          <w:sz w:val="21"/>
        </w:rPr>
        <w:t>，</w:t>
      </w:r>
      <w:r>
        <w:rPr>
          <w:sz w:val="21"/>
        </w:rPr>
        <w:t>光</w:t>
      </w:r>
      <w:r>
        <w:rPr>
          <w:spacing w:val="-3"/>
          <w:sz w:val="21"/>
        </w:rPr>
        <w:t>屏</w:t>
      </w:r>
      <w:r>
        <w:rPr>
          <w:sz w:val="21"/>
        </w:rPr>
        <w:t>上</w:t>
      </w:r>
      <w:r>
        <w:rPr>
          <w:spacing w:val="-3"/>
          <w:sz w:val="21"/>
        </w:rPr>
        <w:t>再</w:t>
      </w:r>
      <w:r>
        <w:rPr>
          <w:sz w:val="21"/>
        </w:rPr>
        <w:t>次</w:t>
      </w:r>
      <w:r>
        <w:rPr>
          <w:spacing w:val="-3"/>
          <w:sz w:val="21"/>
        </w:rPr>
        <w:t>呈</w:t>
      </w:r>
      <w:r>
        <w:rPr>
          <w:sz w:val="21"/>
        </w:rPr>
        <w:t>现</w:t>
      </w:r>
      <w:r>
        <w:rPr>
          <w:spacing w:val="-3"/>
          <w:sz w:val="21"/>
        </w:rPr>
        <w:t>清晰</w:t>
      </w:r>
      <w:r>
        <w:rPr>
          <w:sz w:val="21"/>
        </w:rPr>
        <w:t>的像</w:t>
      </w:r>
      <w:r>
        <w:rPr>
          <w:spacing w:val="-44"/>
          <w:sz w:val="21"/>
        </w:rPr>
        <w:t>，</w:t>
      </w:r>
      <w:r>
        <w:rPr>
          <w:spacing w:val="-3"/>
          <w:sz w:val="21"/>
        </w:rPr>
        <w:t>则</w:t>
      </w:r>
      <w:r>
        <w:rPr>
          <w:sz w:val="21"/>
        </w:rPr>
        <w:t>该</w:t>
      </w:r>
      <w:r>
        <w:rPr>
          <w:spacing w:val="-3"/>
          <w:sz w:val="21"/>
        </w:rPr>
        <w:t>眼</w:t>
      </w:r>
      <w:r>
        <w:rPr>
          <w:sz w:val="21"/>
        </w:rPr>
        <w:t>镜</w:t>
      </w:r>
      <w:r>
        <w:rPr>
          <w:spacing w:val="-3"/>
          <w:sz w:val="21"/>
        </w:rPr>
        <w:t>的</w:t>
      </w:r>
      <w:r>
        <w:rPr>
          <w:sz w:val="21"/>
        </w:rPr>
        <w:t>镜</w:t>
      </w:r>
      <w:r>
        <w:rPr>
          <w:spacing w:val="-3"/>
          <w:sz w:val="21"/>
        </w:rPr>
        <w:t>片</w:t>
      </w:r>
      <w:r>
        <w:rPr>
          <w:sz w:val="21"/>
        </w:rPr>
        <w:t>是</w:t>
      </w:r>
      <w:r>
        <w:rPr>
          <w:sz w:val="21"/>
          <w:u w:val="single"/>
        </w:rPr>
        <w:t xml:space="preserve"> </w:t>
      </w:r>
      <w:r>
        <w:rPr>
          <w:sz w:val="21"/>
          <w:u w:val="single"/>
        </w:rPr>
        <w:tab/>
      </w:r>
      <w:r>
        <w:rPr>
          <w:sz w:val="21"/>
          <w:u w:val="single"/>
        </w:rPr>
        <w:t>（</w:t>
      </w:r>
      <w:r>
        <w:rPr>
          <w:spacing w:val="-3"/>
          <w:sz w:val="21"/>
        </w:rPr>
        <w:t>选</w:t>
      </w:r>
      <w:r>
        <w:rPr>
          <w:sz w:val="21"/>
        </w:rPr>
        <w:t>填</w:t>
      </w:r>
      <w:r>
        <w:rPr>
          <w:spacing w:val="-3"/>
          <w:sz w:val="21"/>
        </w:rPr>
        <w:t>“</w:t>
      </w:r>
      <w:r>
        <w:rPr>
          <w:sz w:val="21"/>
        </w:rPr>
        <w:t>凸</w:t>
      </w:r>
      <w:r>
        <w:rPr>
          <w:spacing w:val="-3"/>
          <w:sz w:val="21"/>
        </w:rPr>
        <w:t>透镜</w:t>
      </w:r>
      <w:r>
        <w:rPr>
          <w:sz w:val="21"/>
        </w:rPr>
        <w:t>”</w:t>
      </w:r>
      <w:r>
        <w:rPr>
          <w:spacing w:val="-5"/>
          <w:sz w:val="21"/>
        </w:rPr>
        <w:t>或</w:t>
      </w:r>
      <w:r>
        <w:rPr>
          <w:w w:val="100"/>
          <w:sz w:val="21"/>
        </w:rPr>
        <w:t>“凹</w:t>
      </w:r>
      <w:r>
        <w:rPr>
          <w:spacing w:val="-3"/>
          <w:w w:val="100"/>
          <w:sz w:val="21"/>
        </w:rPr>
        <w:t>透</w:t>
      </w:r>
      <w:r>
        <w:rPr>
          <w:w w:val="100"/>
          <w:sz w:val="21"/>
        </w:rPr>
        <w:t>镜</w:t>
      </w:r>
      <w:r>
        <w:rPr>
          <w:spacing w:val="-3"/>
          <w:w w:val="100"/>
          <w:sz w:val="21"/>
        </w:rPr>
        <w:t>”</w:t>
      </w:r>
      <w:r>
        <w:rPr>
          <w:w w:val="100"/>
          <w:sz w:val="21"/>
        </w:rPr>
        <w:t xml:space="preserve"> </w:t>
      </w:r>
      <w:r>
        <w:rPr>
          <w:spacing w:val="-106"/>
          <w:w w:val="100"/>
          <w:sz w:val="21"/>
        </w:rPr>
        <w:t>）</w:t>
      </w:r>
      <w:r>
        <w:rPr>
          <w:spacing w:val="-3"/>
          <w:w w:val="100"/>
          <w:sz w:val="21"/>
        </w:rPr>
        <w:t>，</w:t>
      </w:r>
      <w:r>
        <w:rPr>
          <w:w w:val="100"/>
          <w:sz w:val="21"/>
        </w:rPr>
        <w:t>可</w:t>
      </w:r>
      <w:r>
        <w:rPr>
          <w:spacing w:val="-3"/>
          <w:w w:val="100"/>
          <w:sz w:val="21"/>
        </w:rPr>
        <w:t>用</w:t>
      </w:r>
      <w:r>
        <w:rPr>
          <w:w w:val="100"/>
          <w:sz w:val="21"/>
        </w:rPr>
        <w:t>于</w:t>
      </w:r>
      <w:r>
        <w:rPr>
          <w:spacing w:val="-3"/>
          <w:w w:val="100"/>
          <w:sz w:val="21"/>
        </w:rPr>
        <w:t>矫</w:t>
      </w:r>
      <w:r>
        <w:rPr>
          <w:spacing w:val="-1"/>
          <w:w w:val="100"/>
          <w:sz w:val="21"/>
        </w:rPr>
        <w:t>正</w:t>
      </w:r>
      <w:r>
        <w:rPr>
          <w:rFonts w:ascii="Times New Roman" w:hAnsi="Times New Roman" w:eastAsia="Times New Roman"/>
          <w:w w:val="100"/>
          <w:sz w:val="21"/>
          <w:u w:val="single"/>
        </w:rPr>
        <w:t xml:space="preserve"> </w:t>
      </w:r>
      <w:r>
        <w:rPr>
          <w:rFonts w:ascii="Times New Roman" w:hAnsi="Times New Roman" w:eastAsia="Times New Roman"/>
          <w:sz w:val="21"/>
          <w:u w:val="single"/>
        </w:rPr>
        <w:tab/>
      </w:r>
      <w:r>
        <w:rPr>
          <w:spacing w:val="-3"/>
          <w:w w:val="100"/>
          <w:sz w:val="21"/>
        </w:rPr>
        <w:t>（</w:t>
      </w:r>
      <w:r>
        <w:rPr>
          <w:w w:val="100"/>
          <w:sz w:val="21"/>
        </w:rPr>
        <w:t>选</w:t>
      </w:r>
      <w:r>
        <w:rPr>
          <w:spacing w:val="-3"/>
          <w:w w:val="100"/>
          <w:sz w:val="21"/>
        </w:rPr>
        <w:t>填</w:t>
      </w:r>
      <w:r>
        <w:rPr>
          <w:w w:val="100"/>
          <w:sz w:val="21"/>
        </w:rPr>
        <w:t>“近</w:t>
      </w:r>
      <w:r>
        <w:rPr>
          <w:spacing w:val="-3"/>
          <w:w w:val="100"/>
          <w:sz w:val="21"/>
        </w:rPr>
        <w:t>视</w:t>
      </w:r>
      <w:r>
        <w:rPr>
          <w:w w:val="100"/>
          <w:sz w:val="21"/>
        </w:rPr>
        <w:t>眼</w:t>
      </w:r>
      <w:r>
        <w:rPr>
          <w:spacing w:val="-3"/>
          <w:w w:val="100"/>
          <w:sz w:val="21"/>
        </w:rPr>
        <w:t>”</w:t>
      </w:r>
      <w:r>
        <w:rPr>
          <w:w w:val="100"/>
          <w:sz w:val="21"/>
        </w:rPr>
        <w:t>或</w:t>
      </w:r>
      <w:r>
        <w:rPr>
          <w:spacing w:val="-3"/>
          <w:w w:val="100"/>
          <w:sz w:val="21"/>
        </w:rPr>
        <w:t>“</w:t>
      </w:r>
      <w:r>
        <w:rPr>
          <w:w w:val="100"/>
          <w:sz w:val="21"/>
        </w:rPr>
        <w:t>远</w:t>
      </w:r>
      <w:r>
        <w:rPr>
          <w:spacing w:val="-3"/>
          <w:w w:val="100"/>
          <w:sz w:val="21"/>
        </w:rPr>
        <w:t>视</w:t>
      </w:r>
      <w:r>
        <w:rPr>
          <w:spacing w:val="-1"/>
          <w:w w:val="100"/>
          <w:sz w:val="21"/>
        </w:rPr>
        <w:t>眼</w:t>
      </w:r>
      <w:r>
        <w:rPr>
          <w:spacing w:val="-3"/>
          <w:w w:val="100"/>
          <w:sz w:val="21"/>
        </w:rPr>
        <w:t>”</w:t>
      </w:r>
      <w:r>
        <w:rPr>
          <w:w w:val="100"/>
          <w:sz w:val="21"/>
        </w:rPr>
        <w:t xml:space="preserve">） </w:t>
      </w:r>
      <w:r>
        <w:rPr>
          <w:spacing w:val="-3"/>
          <w:w w:val="100"/>
          <w:sz w:val="21"/>
        </w:rPr>
        <w:t>。</w:t>
      </w:r>
      <w:r>
        <w:rPr>
          <w:w w:val="100"/>
          <w:sz w:val="21"/>
        </w:rPr>
        <w:t xml:space="preserve"> </w:t>
      </w:r>
    </w:p>
    <w:p>
      <w:pPr>
        <w:pStyle w:val="5"/>
        <w:spacing w:line="268" w:lineRule="exact"/>
      </w:pPr>
      <w:r>
        <w:rPr>
          <w:w w:val="100"/>
        </w:rPr>
        <w:t xml:space="preserve"> </w:t>
      </w:r>
    </w:p>
    <w:p>
      <w:pPr>
        <w:spacing w:after="0" w:line="268" w:lineRule="exact"/>
        <w:sectPr>
          <w:type w:val="continuous"/>
          <w:pgSz w:w="11910" w:h="16850"/>
          <w:pgMar w:top="1200" w:right="0" w:bottom="1340" w:left="1020" w:header="720" w:footer="720" w:gutter="0"/>
          <w:cols w:space="708" w:num="1"/>
        </w:sectPr>
      </w:pPr>
    </w:p>
    <w:p>
      <w:pPr>
        <w:pStyle w:val="5"/>
        <w:spacing w:before="53"/>
      </w:pPr>
      <w:r>
        <w:t xml:space="preserve">23．在“测量小灯泡电功率”的实验中，所用小灯泡上标有“2.5V”字样。  </w:t>
      </w:r>
    </w:p>
    <w:p>
      <w:pPr>
        <w:pStyle w:val="9"/>
        <w:numPr>
          <w:ilvl w:val="0"/>
          <w:numId w:val="11"/>
        </w:numPr>
        <w:tabs>
          <w:tab w:val="left" w:pos="643"/>
        </w:tabs>
        <w:spacing w:before="122" w:after="0" w:line="348" w:lineRule="auto"/>
        <w:ind w:left="112" w:right="5622" w:firstLine="0"/>
        <w:jc w:val="left"/>
        <w:rPr>
          <w:sz w:val="21"/>
        </w:rPr>
      </w:pPr>
      <w:r>
        <w:pict>
          <v:group id="_x0000_s1038" o:spid="_x0000_s1038" o:spt="203" style="position:absolute;left:0pt;margin-left:321.75pt;margin-top:13.5pt;height:100.9pt;width:216.7pt;mso-position-horizontal-relative:page;z-index:251681792;mso-width-relative:page;mso-height-relative:page;" coordorigin="6435,271" coordsize="4334,2018">
            <o:lock v:ext="edit"/>
            <v:shape id="_x0000_s1039" o:spid="_x0000_s1039" o:spt="75" type="#_x0000_t75" style="position:absolute;left:6435;top:270;height:2018;width:4334;" filled="f" o:preferrelative="t" stroked="f" coordsize="21600,21600">
              <v:path/>
              <v:fill on="f" focussize="0,0"/>
              <v:stroke on="f" joinstyle="miter"/>
              <v:imagedata r:id="rId26" o:title=""/>
              <o:lock v:ext="edit" aspectratio="t"/>
            </v:shape>
            <v:shape id="_x0000_s1040" o:spid="_x0000_s1040" o:spt="202" type="#_x0000_t202" style="position:absolute;left:8706;top:2061;height:180;width:427;" filled="f" stroked="f" coordsize="21600,21600">
              <v:path/>
              <v:fill on="f" focussize="0,0"/>
              <v:stroke on="f" joinstyle="miter"/>
              <v:imagedata o:title=""/>
              <o:lock v:ext="edit"/>
              <v:textbox inset="0mm,0mm,0mm,0mm">
                <w:txbxContent>
                  <w:p>
                    <w:pPr>
                      <w:spacing w:before="0" w:line="180" w:lineRule="exact"/>
                      <w:ind w:left="0" w:right="0" w:firstLine="0"/>
                      <w:jc w:val="left"/>
                      <w:rPr>
                        <w:rFonts w:hint="eastAsia" w:ascii="楷体" w:eastAsia="楷体"/>
                        <w:sz w:val="18"/>
                      </w:rPr>
                    </w:pPr>
                    <w:r>
                      <w:rPr>
                        <w:rFonts w:hint="eastAsia" w:ascii="楷体" w:eastAsia="楷体"/>
                        <w:spacing w:val="-23"/>
                        <w:sz w:val="18"/>
                      </w:rPr>
                      <w:t xml:space="preserve">图 </w:t>
                    </w:r>
                    <w:r>
                      <w:rPr>
                        <w:rFonts w:hint="eastAsia" w:ascii="楷体" w:eastAsia="楷体"/>
                        <w:sz w:val="18"/>
                      </w:rPr>
                      <w:t>17</w:t>
                    </w:r>
                  </w:p>
                </w:txbxContent>
              </v:textbox>
            </v:shape>
          </v:group>
        </w:pict>
      </w:r>
      <w:r>
        <w:rPr>
          <w:spacing w:val="-17"/>
          <w:sz w:val="21"/>
        </w:rPr>
        <w:t xml:space="preserve">如图 </w:t>
      </w:r>
      <w:r>
        <w:rPr>
          <w:sz w:val="21"/>
        </w:rPr>
        <w:t>17</w:t>
      </w:r>
      <w:r>
        <w:rPr>
          <w:spacing w:val="-9"/>
          <w:sz w:val="21"/>
        </w:rPr>
        <w:t xml:space="preserve"> 甲所示是小军已经连接的部分实验电路， </w:t>
      </w:r>
      <w:r>
        <w:rPr>
          <w:spacing w:val="-3"/>
          <w:sz w:val="21"/>
        </w:rPr>
        <w:t xml:space="preserve">在连接电路时，小军操作上出现的错误是 </w:t>
      </w:r>
    </w:p>
    <w:p>
      <w:pPr>
        <w:pStyle w:val="5"/>
        <w:tabs>
          <w:tab w:val="left" w:pos="2215"/>
        </w:tabs>
        <w:spacing w:line="269" w:lineRule="exact"/>
      </w:pPr>
      <w:r>
        <w:rPr>
          <w:rFonts w:ascii="Times New Roman" w:eastAsia="Times New Roman"/>
          <w:w w:val="100"/>
          <w:u w:val="single"/>
        </w:rPr>
        <w:t xml:space="preserve"> </w:t>
      </w:r>
      <w:r>
        <w:rPr>
          <w:rFonts w:ascii="Times New Roman" w:eastAsia="Times New Roman"/>
          <w:u w:val="single"/>
        </w:rPr>
        <w:tab/>
      </w:r>
      <w:r>
        <w:rPr>
          <w:spacing w:val="-3"/>
        </w:rPr>
        <w:t>。</w:t>
      </w:r>
      <w:r>
        <w:t xml:space="preserve"> </w:t>
      </w:r>
    </w:p>
    <w:p>
      <w:pPr>
        <w:pStyle w:val="9"/>
        <w:numPr>
          <w:ilvl w:val="0"/>
          <w:numId w:val="11"/>
        </w:numPr>
        <w:tabs>
          <w:tab w:val="left" w:pos="643"/>
        </w:tabs>
        <w:spacing w:before="120" w:after="0" w:line="348" w:lineRule="auto"/>
        <w:ind w:left="112" w:right="6150" w:firstLine="0"/>
        <w:jc w:val="left"/>
        <w:rPr>
          <w:sz w:val="21"/>
        </w:rPr>
      </w:pPr>
      <w:r>
        <w:rPr>
          <w:spacing w:val="-3"/>
          <w:sz w:val="21"/>
        </w:rPr>
        <w:t xml:space="preserve">请你用笔画线代替导线在答题卡上帮小军将图甲所示的实物电路连接完整。 </w:t>
      </w:r>
    </w:p>
    <w:p>
      <w:pPr>
        <w:pStyle w:val="9"/>
        <w:numPr>
          <w:ilvl w:val="0"/>
          <w:numId w:val="11"/>
        </w:numPr>
        <w:tabs>
          <w:tab w:val="left" w:pos="643"/>
        </w:tabs>
        <w:spacing w:before="0" w:after="0" w:line="269" w:lineRule="exact"/>
        <w:ind w:left="642" w:right="0" w:hanging="531"/>
        <w:jc w:val="left"/>
        <w:rPr>
          <w:sz w:val="21"/>
        </w:rPr>
      </w:pPr>
      <w:r>
        <w:rPr>
          <w:spacing w:val="-3"/>
          <w:sz w:val="21"/>
        </w:rPr>
        <w:t>连接完实验电路，检查无误后，闭合开关，</w:t>
      </w:r>
      <w:r>
        <w:rPr>
          <w:sz w:val="21"/>
        </w:rPr>
        <w:t xml:space="preserve"> </w:t>
      </w:r>
    </w:p>
    <w:p>
      <w:pPr>
        <w:pStyle w:val="5"/>
        <w:tabs>
          <w:tab w:val="left" w:pos="8833"/>
        </w:tabs>
        <w:spacing w:before="122" w:line="348" w:lineRule="auto"/>
        <w:ind w:right="1736"/>
      </w:pPr>
      <w:r>
        <w:t>发现</w:t>
      </w:r>
      <w:r>
        <w:rPr>
          <w:spacing w:val="-3"/>
        </w:rPr>
        <w:t>小</w:t>
      </w:r>
      <w:r>
        <w:t>灯</w:t>
      </w:r>
      <w:r>
        <w:rPr>
          <w:spacing w:val="-3"/>
        </w:rPr>
        <w:t>泡</w:t>
      </w:r>
      <w:r>
        <w:t>不</w:t>
      </w:r>
      <w:r>
        <w:rPr>
          <w:spacing w:val="-3"/>
        </w:rPr>
        <w:t>亮</w:t>
      </w:r>
      <w:r>
        <w:t>，</w:t>
      </w:r>
      <w:r>
        <w:rPr>
          <w:spacing w:val="-3"/>
        </w:rPr>
        <w:t>电</w:t>
      </w:r>
      <w:r>
        <w:t>流</w:t>
      </w:r>
      <w:r>
        <w:rPr>
          <w:spacing w:val="-3"/>
        </w:rPr>
        <w:t>表</w:t>
      </w:r>
      <w:r>
        <w:t>、电</w:t>
      </w:r>
      <w:r>
        <w:rPr>
          <w:spacing w:val="-3"/>
        </w:rPr>
        <w:t>压</w:t>
      </w:r>
      <w:r>
        <w:t>表</w:t>
      </w:r>
      <w:r>
        <w:rPr>
          <w:spacing w:val="-3"/>
        </w:rPr>
        <w:t>的</w:t>
      </w:r>
      <w:r>
        <w:t>示</w:t>
      </w:r>
      <w:r>
        <w:rPr>
          <w:spacing w:val="-3"/>
        </w:rPr>
        <w:t>数</w:t>
      </w:r>
      <w:r>
        <w:t>都</w:t>
      </w:r>
      <w:r>
        <w:rPr>
          <w:spacing w:val="-3"/>
        </w:rPr>
        <w:t>为</w:t>
      </w:r>
      <w:r>
        <w:t>零</w:t>
      </w:r>
      <w:r>
        <w:rPr>
          <w:spacing w:val="-3"/>
        </w:rPr>
        <w:t>。</w:t>
      </w:r>
      <w:r>
        <w:t>出现</w:t>
      </w:r>
      <w:r>
        <w:rPr>
          <w:spacing w:val="-3"/>
        </w:rPr>
        <w:t>这</w:t>
      </w:r>
      <w:r>
        <w:t>种</w:t>
      </w:r>
      <w:r>
        <w:rPr>
          <w:spacing w:val="-3"/>
        </w:rPr>
        <w:t>现</w:t>
      </w:r>
      <w:r>
        <w:t>象</w:t>
      </w:r>
      <w:r>
        <w:rPr>
          <w:spacing w:val="-3"/>
        </w:rPr>
        <w:t>的</w:t>
      </w:r>
      <w:r>
        <w:t>原</w:t>
      </w:r>
      <w:r>
        <w:rPr>
          <w:spacing w:val="-3"/>
        </w:rPr>
        <w:t>因</w:t>
      </w:r>
      <w:r>
        <w:t>可</w:t>
      </w:r>
      <w:r>
        <w:rPr>
          <w:spacing w:val="-3"/>
        </w:rPr>
        <w:t>能</w:t>
      </w:r>
      <w:r>
        <w:t>是</w:t>
      </w:r>
      <w:r>
        <w:rPr>
          <w:u w:val="single"/>
        </w:rPr>
        <w:t xml:space="preserve"> </w:t>
      </w:r>
      <w:r>
        <w:rPr>
          <w:u w:val="single"/>
        </w:rPr>
        <w:tab/>
      </w:r>
      <w:r>
        <w:rPr>
          <w:spacing w:val="-3"/>
        </w:rPr>
        <w:t>。</w:t>
      </w:r>
      <w:r>
        <w:t>A．</w:t>
      </w:r>
      <w:r>
        <w:rPr>
          <w:spacing w:val="-3"/>
        </w:rPr>
        <w:t>小</w:t>
      </w:r>
      <w:r>
        <w:t>灯</w:t>
      </w:r>
      <w:r>
        <w:rPr>
          <w:spacing w:val="-3"/>
        </w:rPr>
        <w:t>泡</w:t>
      </w:r>
      <w:r>
        <w:t>短路</w:t>
      </w:r>
      <w:r>
        <w:rPr>
          <w:spacing w:val="-2"/>
        </w:rPr>
        <w:t xml:space="preserve"> </w:t>
      </w:r>
      <w:r>
        <w:t>B．小</w:t>
      </w:r>
      <w:r>
        <w:rPr>
          <w:spacing w:val="-3"/>
        </w:rPr>
        <w:t>灯泡</w:t>
      </w:r>
      <w:r>
        <w:t>开路</w:t>
      </w:r>
      <w:r>
        <w:rPr>
          <w:spacing w:val="1"/>
        </w:rPr>
        <w:t xml:space="preserve"> </w:t>
      </w:r>
      <w:r>
        <w:t>C．</w:t>
      </w:r>
      <w:r>
        <w:rPr>
          <w:spacing w:val="-3"/>
        </w:rPr>
        <w:t>变</w:t>
      </w:r>
      <w:r>
        <w:t>阻</w:t>
      </w:r>
      <w:r>
        <w:rPr>
          <w:spacing w:val="-3"/>
        </w:rPr>
        <w:t>器</w:t>
      </w:r>
      <w:r>
        <w:t>短</w:t>
      </w:r>
      <w:r>
        <w:rPr>
          <w:spacing w:val="-3"/>
        </w:rPr>
        <w:t>路</w:t>
      </w:r>
      <w:r>
        <w:rPr>
          <w:spacing w:val="1"/>
        </w:rPr>
        <w:t xml:space="preserve"> </w:t>
      </w:r>
      <w:r>
        <w:t>D．变阻</w:t>
      </w:r>
      <w:r>
        <w:rPr>
          <w:spacing w:val="-3"/>
        </w:rPr>
        <w:t>器</w:t>
      </w:r>
      <w:r>
        <w:t>开</w:t>
      </w:r>
      <w:r>
        <w:rPr>
          <w:spacing w:val="-3"/>
        </w:rPr>
        <w:t xml:space="preserve">路 </w:t>
      </w:r>
      <w:r>
        <w:t xml:space="preserve"> </w:t>
      </w:r>
    </w:p>
    <w:p>
      <w:pPr>
        <w:pStyle w:val="9"/>
        <w:numPr>
          <w:ilvl w:val="0"/>
          <w:numId w:val="11"/>
        </w:numPr>
        <w:tabs>
          <w:tab w:val="left" w:pos="643"/>
          <w:tab w:val="left" w:pos="6841"/>
        </w:tabs>
        <w:spacing w:before="1" w:after="0" w:line="348" w:lineRule="auto"/>
        <w:ind w:left="112" w:right="1025" w:firstLine="0"/>
        <w:jc w:val="both"/>
        <w:rPr>
          <w:sz w:val="21"/>
        </w:rPr>
      </w:pPr>
      <w:r>
        <w:rPr>
          <w:sz w:val="21"/>
        </w:rPr>
        <w:t>排</w:t>
      </w:r>
      <w:r>
        <w:rPr>
          <w:spacing w:val="-3"/>
          <w:sz w:val="21"/>
        </w:rPr>
        <w:t>除</w:t>
      </w:r>
      <w:r>
        <w:rPr>
          <w:sz w:val="21"/>
        </w:rPr>
        <w:t>上</w:t>
      </w:r>
      <w:r>
        <w:rPr>
          <w:spacing w:val="-3"/>
          <w:sz w:val="21"/>
        </w:rPr>
        <w:t>述</w:t>
      </w:r>
      <w:r>
        <w:rPr>
          <w:sz w:val="21"/>
        </w:rPr>
        <w:t>故</w:t>
      </w:r>
      <w:r>
        <w:rPr>
          <w:spacing w:val="-3"/>
          <w:sz w:val="21"/>
        </w:rPr>
        <w:t>障后</w:t>
      </w:r>
      <w:r>
        <w:rPr>
          <w:spacing w:val="-5"/>
          <w:sz w:val="21"/>
        </w:rPr>
        <w:t>，</w:t>
      </w:r>
      <w:r>
        <w:rPr>
          <w:spacing w:val="-3"/>
          <w:sz w:val="21"/>
        </w:rPr>
        <w:t>闭</w:t>
      </w:r>
      <w:r>
        <w:rPr>
          <w:sz w:val="21"/>
        </w:rPr>
        <w:t>合开</w:t>
      </w:r>
      <w:r>
        <w:rPr>
          <w:spacing w:val="-3"/>
          <w:sz w:val="21"/>
        </w:rPr>
        <w:t>关</w:t>
      </w:r>
      <w:r>
        <w:rPr>
          <w:spacing w:val="-8"/>
          <w:sz w:val="21"/>
        </w:rPr>
        <w:t>，</w:t>
      </w:r>
      <w:r>
        <w:rPr>
          <w:sz w:val="21"/>
        </w:rPr>
        <w:t>调</w:t>
      </w:r>
      <w:r>
        <w:rPr>
          <w:spacing w:val="-3"/>
          <w:sz w:val="21"/>
        </w:rPr>
        <w:t>节</w:t>
      </w:r>
      <w:r>
        <w:rPr>
          <w:sz w:val="21"/>
        </w:rPr>
        <w:t>滑</w:t>
      </w:r>
      <w:r>
        <w:rPr>
          <w:spacing w:val="-3"/>
          <w:sz w:val="21"/>
        </w:rPr>
        <w:t>动</w:t>
      </w:r>
      <w:r>
        <w:rPr>
          <w:sz w:val="21"/>
        </w:rPr>
        <w:t>变</w:t>
      </w:r>
      <w:r>
        <w:rPr>
          <w:spacing w:val="-3"/>
          <w:sz w:val="21"/>
        </w:rPr>
        <w:t>阻器</w:t>
      </w:r>
      <w:r>
        <w:rPr>
          <w:sz w:val="21"/>
        </w:rPr>
        <w:t>使小</w:t>
      </w:r>
      <w:r>
        <w:rPr>
          <w:spacing w:val="-3"/>
          <w:sz w:val="21"/>
        </w:rPr>
        <w:t>灯</w:t>
      </w:r>
      <w:r>
        <w:rPr>
          <w:sz w:val="21"/>
        </w:rPr>
        <w:t>泡</w:t>
      </w:r>
      <w:r>
        <w:rPr>
          <w:spacing w:val="-3"/>
          <w:sz w:val="21"/>
        </w:rPr>
        <w:t>两</w:t>
      </w:r>
      <w:r>
        <w:rPr>
          <w:sz w:val="21"/>
        </w:rPr>
        <w:t>端</w:t>
      </w:r>
      <w:r>
        <w:rPr>
          <w:spacing w:val="-3"/>
          <w:sz w:val="21"/>
        </w:rPr>
        <w:t>电</w:t>
      </w:r>
      <w:r>
        <w:rPr>
          <w:sz w:val="21"/>
        </w:rPr>
        <w:t>压</w:t>
      </w:r>
      <w:r>
        <w:rPr>
          <w:spacing w:val="-3"/>
          <w:sz w:val="21"/>
        </w:rPr>
        <w:t>略</w:t>
      </w:r>
      <w:r>
        <w:rPr>
          <w:sz w:val="21"/>
        </w:rPr>
        <w:t>高</w:t>
      </w:r>
      <w:r>
        <w:rPr>
          <w:spacing w:val="-3"/>
          <w:sz w:val="21"/>
        </w:rPr>
        <w:t>于</w:t>
      </w:r>
      <w:r>
        <w:rPr>
          <w:spacing w:val="17"/>
          <w:sz w:val="21"/>
        </w:rPr>
        <w:t xml:space="preserve"> </w:t>
      </w:r>
      <w:r>
        <w:rPr>
          <w:sz w:val="21"/>
        </w:rPr>
        <w:t>2.5V，</w:t>
      </w:r>
      <w:r>
        <w:rPr>
          <w:spacing w:val="-3"/>
          <w:sz w:val="21"/>
        </w:rPr>
        <w:t>观</w:t>
      </w:r>
      <w:r>
        <w:rPr>
          <w:sz w:val="21"/>
        </w:rPr>
        <w:t>察</w:t>
      </w:r>
      <w:r>
        <w:rPr>
          <w:spacing w:val="-3"/>
          <w:sz w:val="21"/>
        </w:rPr>
        <w:t>小</w:t>
      </w:r>
      <w:r>
        <w:rPr>
          <w:sz w:val="21"/>
        </w:rPr>
        <w:t>灯</w:t>
      </w:r>
      <w:r>
        <w:rPr>
          <w:spacing w:val="-3"/>
          <w:sz w:val="21"/>
        </w:rPr>
        <w:t>泡</w:t>
      </w:r>
      <w:r>
        <w:rPr>
          <w:sz w:val="21"/>
        </w:rPr>
        <w:t>的</w:t>
      </w:r>
      <w:r>
        <w:rPr>
          <w:spacing w:val="-3"/>
          <w:sz w:val="21"/>
        </w:rPr>
        <w:t>亮度</w:t>
      </w:r>
      <w:r>
        <w:rPr>
          <w:sz w:val="21"/>
        </w:rPr>
        <w:t>并记下</w:t>
      </w:r>
      <w:r>
        <w:rPr>
          <w:spacing w:val="-3"/>
          <w:sz w:val="21"/>
        </w:rPr>
        <w:t>电</w:t>
      </w:r>
      <w:r>
        <w:rPr>
          <w:sz w:val="21"/>
        </w:rPr>
        <w:t>压表</w:t>
      </w:r>
      <w:r>
        <w:rPr>
          <w:spacing w:val="-29"/>
          <w:sz w:val="21"/>
        </w:rPr>
        <w:t>、</w:t>
      </w:r>
      <w:r>
        <w:rPr>
          <w:sz w:val="21"/>
        </w:rPr>
        <w:t>电</w:t>
      </w:r>
      <w:r>
        <w:rPr>
          <w:spacing w:val="-3"/>
          <w:sz w:val="21"/>
        </w:rPr>
        <w:t>流</w:t>
      </w:r>
      <w:r>
        <w:rPr>
          <w:sz w:val="21"/>
        </w:rPr>
        <w:t>表</w:t>
      </w:r>
      <w:r>
        <w:rPr>
          <w:spacing w:val="-3"/>
          <w:sz w:val="21"/>
        </w:rPr>
        <w:t>的示</w:t>
      </w:r>
      <w:r>
        <w:rPr>
          <w:sz w:val="21"/>
        </w:rPr>
        <w:t>数</w:t>
      </w:r>
      <w:r>
        <w:rPr>
          <w:spacing w:val="-27"/>
          <w:sz w:val="21"/>
        </w:rPr>
        <w:t>。</w:t>
      </w:r>
      <w:r>
        <w:rPr>
          <w:sz w:val="21"/>
        </w:rPr>
        <w:t>接</w:t>
      </w:r>
      <w:r>
        <w:rPr>
          <w:spacing w:val="-3"/>
          <w:sz w:val="21"/>
        </w:rPr>
        <w:t>下</w:t>
      </w:r>
      <w:r>
        <w:rPr>
          <w:sz w:val="21"/>
        </w:rPr>
        <w:t>来</w:t>
      </w:r>
      <w:r>
        <w:rPr>
          <w:spacing w:val="-27"/>
          <w:sz w:val="21"/>
        </w:rPr>
        <w:t>，</w:t>
      </w:r>
      <w:r>
        <w:rPr>
          <w:spacing w:val="-3"/>
          <w:sz w:val="21"/>
        </w:rPr>
        <w:t>将</w:t>
      </w:r>
      <w:r>
        <w:rPr>
          <w:sz w:val="21"/>
        </w:rPr>
        <w:t>滑</w:t>
      </w:r>
      <w:r>
        <w:rPr>
          <w:spacing w:val="-3"/>
          <w:sz w:val="21"/>
        </w:rPr>
        <w:t>动</w:t>
      </w:r>
      <w:r>
        <w:rPr>
          <w:sz w:val="21"/>
        </w:rPr>
        <w:t>变</w:t>
      </w:r>
      <w:r>
        <w:rPr>
          <w:spacing w:val="-3"/>
          <w:sz w:val="21"/>
        </w:rPr>
        <w:t>阻</w:t>
      </w:r>
      <w:r>
        <w:rPr>
          <w:sz w:val="21"/>
        </w:rPr>
        <w:t>器的</w:t>
      </w:r>
      <w:r>
        <w:rPr>
          <w:spacing w:val="-3"/>
          <w:sz w:val="21"/>
        </w:rPr>
        <w:t>滑</w:t>
      </w:r>
      <w:r>
        <w:rPr>
          <w:sz w:val="21"/>
        </w:rPr>
        <w:t>片向</w:t>
      </w:r>
      <w:r>
        <w:rPr>
          <w:sz w:val="21"/>
          <w:u w:val="single"/>
        </w:rPr>
        <w:t xml:space="preserve"> </w:t>
      </w:r>
      <w:r>
        <w:rPr>
          <w:sz w:val="21"/>
          <w:u w:val="single"/>
        </w:rPr>
        <w:tab/>
      </w:r>
      <w:r>
        <w:rPr>
          <w:spacing w:val="-3"/>
          <w:sz w:val="21"/>
        </w:rPr>
        <w:t>（</w:t>
      </w:r>
      <w:r>
        <w:rPr>
          <w:sz w:val="21"/>
        </w:rPr>
        <w:t>选填“A”或</w:t>
      </w:r>
      <w:r>
        <w:rPr>
          <w:spacing w:val="-8"/>
          <w:sz w:val="21"/>
        </w:rPr>
        <w:t>“B”）</w:t>
      </w:r>
      <w:r>
        <w:rPr>
          <w:spacing w:val="-3"/>
          <w:sz w:val="21"/>
        </w:rPr>
        <w:t>端移</w:t>
      </w:r>
      <w:r>
        <w:rPr>
          <w:sz w:val="21"/>
        </w:rPr>
        <w:t>动</w:t>
      </w:r>
      <w:r>
        <w:rPr>
          <w:spacing w:val="-5"/>
          <w:sz w:val="21"/>
        </w:rPr>
        <w:t xml:space="preserve">， </w:t>
      </w:r>
      <w:r>
        <w:rPr>
          <w:sz w:val="21"/>
        </w:rPr>
        <w:t>使小</w:t>
      </w:r>
      <w:r>
        <w:rPr>
          <w:spacing w:val="-3"/>
          <w:sz w:val="21"/>
        </w:rPr>
        <w:t>灯</w:t>
      </w:r>
      <w:r>
        <w:rPr>
          <w:sz w:val="21"/>
        </w:rPr>
        <w:t>泡</w:t>
      </w:r>
      <w:r>
        <w:rPr>
          <w:spacing w:val="-3"/>
          <w:sz w:val="21"/>
        </w:rPr>
        <w:t>正</w:t>
      </w:r>
      <w:r>
        <w:rPr>
          <w:sz w:val="21"/>
        </w:rPr>
        <w:t>常</w:t>
      </w:r>
      <w:r>
        <w:rPr>
          <w:spacing w:val="-3"/>
          <w:sz w:val="21"/>
        </w:rPr>
        <w:t>发</w:t>
      </w:r>
      <w:r>
        <w:rPr>
          <w:sz w:val="21"/>
        </w:rPr>
        <w:t>光</w:t>
      </w:r>
      <w:r>
        <w:rPr>
          <w:spacing w:val="-3"/>
          <w:sz w:val="21"/>
        </w:rPr>
        <w:t>，</w:t>
      </w:r>
      <w:r>
        <w:rPr>
          <w:sz w:val="21"/>
        </w:rPr>
        <w:t>观</w:t>
      </w:r>
      <w:r>
        <w:rPr>
          <w:spacing w:val="-3"/>
          <w:sz w:val="21"/>
        </w:rPr>
        <w:t>察</w:t>
      </w:r>
      <w:r>
        <w:rPr>
          <w:sz w:val="21"/>
        </w:rPr>
        <w:t>小灯</w:t>
      </w:r>
      <w:r>
        <w:rPr>
          <w:spacing w:val="-3"/>
          <w:sz w:val="21"/>
        </w:rPr>
        <w:t>泡</w:t>
      </w:r>
      <w:r>
        <w:rPr>
          <w:sz w:val="21"/>
        </w:rPr>
        <w:t>的</w:t>
      </w:r>
      <w:r>
        <w:rPr>
          <w:spacing w:val="-3"/>
          <w:sz w:val="21"/>
        </w:rPr>
        <w:t>亮</w:t>
      </w:r>
      <w:r>
        <w:rPr>
          <w:sz w:val="21"/>
        </w:rPr>
        <w:t>度</w:t>
      </w:r>
      <w:r>
        <w:rPr>
          <w:spacing w:val="-3"/>
          <w:sz w:val="21"/>
        </w:rPr>
        <w:t>并</w:t>
      </w:r>
      <w:r>
        <w:rPr>
          <w:sz w:val="21"/>
        </w:rPr>
        <w:t>记</w:t>
      </w:r>
      <w:r>
        <w:rPr>
          <w:spacing w:val="-3"/>
          <w:sz w:val="21"/>
        </w:rPr>
        <w:t>下</w:t>
      </w:r>
      <w:r>
        <w:rPr>
          <w:sz w:val="21"/>
        </w:rPr>
        <w:t>电</w:t>
      </w:r>
      <w:r>
        <w:rPr>
          <w:spacing w:val="-3"/>
          <w:sz w:val="21"/>
        </w:rPr>
        <w:t>压</w:t>
      </w:r>
      <w:r>
        <w:rPr>
          <w:sz w:val="21"/>
        </w:rPr>
        <w:t>表、</w:t>
      </w:r>
      <w:r>
        <w:rPr>
          <w:spacing w:val="-3"/>
          <w:sz w:val="21"/>
        </w:rPr>
        <w:t>电</w:t>
      </w:r>
      <w:r>
        <w:rPr>
          <w:sz w:val="21"/>
        </w:rPr>
        <w:t>流</w:t>
      </w:r>
      <w:r>
        <w:rPr>
          <w:spacing w:val="-3"/>
          <w:sz w:val="21"/>
        </w:rPr>
        <w:t>表</w:t>
      </w:r>
      <w:r>
        <w:rPr>
          <w:sz w:val="21"/>
        </w:rPr>
        <w:t>的</w:t>
      </w:r>
      <w:r>
        <w:rPr>
          <w:spacing w:val="-3"/>
          <w:sz w:val="21"/>
        </w:rPr>
        <w:t>示</w:t>
      </w:r>
      <w:r>
        <w:rPr>
          <w:sz w:val="21"/>
        </w:rPr>
        <w:t xml:space="preserve">数。 </w:t>
      </w:r>
    </w:p>
    <w:p>
      <w:pPr>
        <w:pStyle w:val="9"/>
        <w:numPr>
          <w:ilvl w:val="0"/>
          <w:numId w:val="11"/>
        </w:numPr>
        <w:tabs>
          <w:tab w:val="left" w:pos="643"/>
        </w:tabs>
        <w:spacing w:before="0" w:after="0" w:line="348" w:lineRule="auto"/>
        <w:ind w:left="112" w:right="1025" w:firstLine="0"/>
        <w:jc w:val="left"/>
        <w:rPr>
          <w:sz w:val="21"/>
        </w:rPr>
      </w:pPr>
      <w:r>
        <w:rPr>
          <w:spacing w:val="-6"/>
          <w:sz w:val="21"/>
        </w:rPr>
        <w:t xml:space="preserve">继续调节滑动变阻器，使小灯泡两端电压略低于、等于 </w:t>
      </w:r>
      <w:r>
        <w:rPr>
          <w:spacing w:val="-7"/>
          <w:sz w:val="21"/>
        </w:rPr>
        <w:t>2.5V</w:t>
      </w:r>
      <w:r>
        <w:rPr>
          <w:spacing w:val="-5"/>
          <w:sz w:val="21"/>
        </w:rPr>
        <w:t>，观察小灯泡的亮度并记下电压表、 电</w:t>
      </w:r>
      <w:r>
        <w:rPr>
          <w:spacing w:val="-3"/>
          <w:sz w:val="21"/>
        </w:rPr>
        <w:t xml:space="preserve">流表的示数。根据这些实验数据画出小灯泡的电流电压 </w:t>
      </w:r>
      <w:r>
        <w:rPr>
          <w:sz w:val="21"/>
        </w:rPr>
        <w:t>I﹣U</w:t>
      </w:r>
      <w:r>
        <w:rPr>
          <w:spacing w:val="-3"/>
          <w:sz w:val="21"/>
        </w:rPr>
        <w:t xml:space="preserve"> 关系图象，过此图线上任一点 </w:t>
      </w:r>
      <w:r>
        <w:rPr>
          <w:sz w:val="21"/>
        </w:rPr>
        <w:t>M</w:t>
      </w:r>
      <w:r>
        <w:rPr>
          <w:spacing w:val="-1"/>
          <w:sz w:val="21"/>
        </w:rPr>
        <w:t xml:space="preserve"> 分别做</w:t>
      </w:r>
      <w:r>
        <w:rPr>
          <w:sz w:val="21"/>
        </w:rPr>
        <w:t xml:space="preserve"> </w:t>
      </w:r>
    </w:p>
    <w:p>
      <w:pPr>
        <w:pStyle w:val="5"/>
        <w:tabs>
          <w:tab w:val="left" w:pos="9755"/>
        </w:tabs>
        <w:spacing w:line="348" w:lineRule="auto"/>
        <w:ind w:right="920"/>
      </w:pPr>
      <w:r>
        <w:drawing>
          <wp:anchor distT="0" distB="0" distL="0" distR="0" simplePos="0" relativeHeight="251659264" behindDoc="0" locked="0" layoutInCell="1" allowOverlap="1">
            <wp:simplePos x="0" y="0"/>
            <wp:positionH relativeFrom="page">
              <wp:posOffset>781050</wp:posOffset>
            </wp:positionH>
            <wp:positionV relativeFrom="paragraph">
              <wp:posOffset>584835</wp:posOffset>
            </wp:positionV>
            <wp:extent cx="1676400" cy="1188720"/>
            <wp:effectExtent l="0" t="0" r="0" b="0"/>
            <wp:wrapTopAndBottom/>
            <wp:docPr id="2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9.jpeg"/>
                    <pic:cNvPicPr>
                      <a:picLocks noChangeAspect="1"/>
                    </pic:cNvPicPr>
                  </pic:nvPicPr>
                  <pic:blipFill>
                    <a:blip r:embed="rId27" cstate="print"/>
                    <a:stretch>
                      <a:fillRect/>
                    </a:stretch>
                  </pic:blipFill>
                  <pic:spPr>
                    <a:xfrm>
                      <a:off x="0" y="0"/>
                      <a:ext cx="1676396" cy="1188720"/>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2781935</wp:posOffset>
            </wp:positionH>
            <wp:positionV relativeFrom="paragraph">
              <wp:posOffset>523240</wp:posOffset>
            </wp:positionV>
            <wp:extent cx="3695065" cy="1207135"/>
            <wp:effectExtent l="0" t="0" r="0" b="0"/>
            <wp:wrapTopAndBottom/>
            <wp:docPr id="2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20.jpeg"/>
                    <pic:cNvPicPr>
                      <a:picLocks noChangeAspect="1"/>
                    </pic:cNvPicPr>
                  </pic:nvPicPr>
                  <pic:blipFill>
                    <a:blip r:embed="rId28" cstate="print"/>
                    <a:stretch>
                      <a:fillRect/>
                    </a:stretch>
                  </pic:blipFill>
                  <pic:spPr>
                    <a:xfrm>
                      <a:off x="0" y="0"/>
                      <a:ext cx="3695315" cy="1207008"/>
                    </a:xfrm>
                    <a:prstGeom prst="rect">
                      <a:avLst/>
                    </a:prstGeom>
                  </pic:spPr>
                </pic:pic>
              </a:graphicData>
            </a:graphic>
          </wp:anchor>
        </w:drawing>
      </w:r>
      <w:r>
        <w:t>两坐</w:t>
      </w:r>
      <w:r>
        <w:rPr>
          <w:spacing w:val="-3"/>
        </w:rPr>
        <w:t>标</w:t>
      </w:r>
      <w:r>
        <w:t>轴</w:t>
      </w:r>
      <w:r>
        <w:rPr>
          <w:spacing w:val="-3"/>
        </w:rPr>
        <w:t>的</w:t>
      </w:r>
      <w:r>
        <w:t>平</w:t>
      </w:r>
      <w:r>
        <w:rPr>
          <w:spacing w:val="-3"/>
        </w:rPr>
        <w:t>行</w:t>
      </w:r>
      <w:r>
        <w:t>线</w:t>
      </w:r>
      <w:r>
        <w:rPr>
          <w:spacing w:val="-3"/>
        </w:rPr>
        <w:t>如</w:t>
      </w:r>
      <w:r>
        <w:t>图</w:t>
      </w:r>
      <w:r>
        <w:rPr>
          <w:spacing w:val="-56"/>
        </w:rPr>
        <w:t xml:space="preserve"> </w:t>
      </w:r>
      <w:r>
        <w:t>17</w:t>
      </w:r>
      <w:r>
        <w:rPr>
          <w:spacing w:val="-56"/>
        </w:rPr>
        <w:t xml:space="preserve"> </w:t>
      </w:r>
      <w:r>
        <w:t>乙所</w:t>
      </w:r>
      <w:r>
        <w:rPr>
          <w:spacing w:val="-3"/>
        </w:rPr>
        <w:t>示</w:t>
      </w:r>
      <w:r>
        <w:rPr>
          <w:spacing w:val="-106"/>
        </w:rPr>
        <w:t>，</w:t>
      </w:r>
      <w:r>
        <w:rPr>
          <w:spacing w:val="-3"/>
        </w:rPr>
        <w:t>它</w:t>
      </w:r>
      <w:r>
        <w:t>们</w:t>
      </w:r>
      <w:r>
        <w:rPr>
          <w:spacing w:val="-3"/>
        </w:rPr>
        <w:t>与</w:t>
      </w:r>
      <w:r>
        <w:t>两</w:t>
      </w:r>
      <w:r>
        <w:rPr>
          <w:spacing w:val="-3"/>
        </w:rPr>
        <w:t>坐</w:t>
      </w:r>
      <w:r>
        <w:t>标</w:t>
      </w:r>
      <w:r>
        <w:rPr>
          <w:spacing w:val="-3"/>
        </w:rPr>
        <w:t>轴围</w:t>
      </w:r>
      <w:r>
        <w:t>成的</w:t>
      </w:r>
      <w:r>
        <w:rPr>
          <w:spacing w:val="-3"/>
        </w:rPr>
        <w:t>矩</w:t>
      </w:r>
      <w:r>
        <w:t>形</w:t>
      </w:r>
      <w:r>
        <w:rPr>
          <w:spacing w:val="-3"/>
        </w:rPr>
        <w:t>的</w:t>
      </w:r>
      <w:r>
        <w:t>面</w:t>
      </w:r>
      <w:r>
        <w:rPr>
          <w:spacing w:val="-3"/>
        </w:rPr>
        <w:t>积</w:t>
      </w:r>
      <w:r>
        <w:t>在</w:t>
      </w:r>
      <w:r>
        <w:rPr>
          <w:spacing w:val="-3"/>
        </w:rPr>
        <w:t>数</w:t>
      </w:r>
      <w:r>
        <w:t>值</w:t>
      </w:r>
      <w:r>
        <w:rPr>
          <w:spacing w:val="-3"/>
        </w:rPr>
        <w:t>上</w:t>
      </w:r>
      <w:r>
        <w:t>等于</w:t>
      </w:r>
      <w:r>
        <w:rPr>
          <w:spacing w:val="-3"/>
        </w:rPr>
        <w:t>小</w:t>
      </w:r>
      <w:r>
        <w:t>灯</w:t>
      </w:r>
      <w:r>
        <w:rPr>
          <w:spacing w:val="-3"/>
        </w:rPr>
        <w:t>泡</w:t>
      </w:r>
      <w:r>
        <w:t>此</w:t>
      </w:r>
      <w:r>
        <w:rPr>
          <w:spacing w:val="-3"/>
        </w:rPr>
        <w:t>时</w:t>
      </w:r>
      <w:r>
        <w:t>的</w:t>
      </w:r>
      <w:r>
        <w:rPr>
          <w:u w:val="single"/>
        </w:rPr>
        <w:t xml:space="preserve"> </w:t>
      </w:r>
      <w:r>
        <w:rPr>
          <w:u w:val="single"/>
        </w:rPr>
        <w:tab/>
      </w:r>
      <w:r>
        <w:rPr>
          <w:spacing w:val="-108"/>
        </w:rPr>
        <w:t>。</w:t>
      </w:r>
      <w:r>
        <w:t>24.</w:t>
      </w:r>
      <w:r>
        <w:rPr>
          <w:spacing w:val="-3"/>
        </w:rPr>
        <w:t>课</w:t>
      </w:r>
      <w:r>
        <w:t>外</w:t>
      </w:r>
      <w:r>
        <w:rPr>
          <w:spacing w:val="-3"/>
        </w:rPr>
        <w:t>实</w:t>
      </w:r>
      <w:r>
        <w:t>践</w:t>
      </w:r>
      <w:r>
        <w:rPr>
          <w:spacing w:val="-3"/>
        </w:rPr>
        <w:t>活</w:t>
      </w:r>
      <w:r>
        <w:t>动</w:t>
      </w:r>
      <w:r>
        <w:rPr>
          <w:spacing w:val="-3"/>
        </w:rPr>
        <w:t>中</w:t>
      </w:r>
      <w:r>
        <w:t>，</w:t>
      </w:r>
      <w:r>
        <w:rPr>
          <w:spacing w:val="-3"/>
        </w:rPr>
        <w:t>小强</w:t>
      </w:r>
      <w:r>
        <w:t>和小</w:t>
      </w:r>
      <w:r>
        <w:rPr>
          <w:spacing w:val="-3"/>
        </w:rPr>
        <w:t>丽</w:t>
      </w:r>
      <w:r>
        <w:t>利</w:t>
      </w:r>
      <w:r>
        <w:rPr>
          <w:spacing w:val="-3"/>
        </w:rPr>
        <w:t>用</w:t>
      </w:r>
      <w:r>
        <w:t>实</w:t>
      </w:r>
      <w:r>
        <w:rPr>
          <w:spacing w:val="-3"/>
        </w:rPr>
        <w:t>验</w:t>
      </w:r>
      <w:r>
        <w:t>室</w:t>
      </w:r>
      <w:r>
        <w:rPr>
          <w:spacing w:val="-3"/>
        </w:rPr>
        <w:t>中</w:t>
      </w:r>
      <w:r>
        <w:t>的</w:t>
      </w:r>
      <w:r>
        <w:rPr>
          <w:spacing w:val="-3"/>
        </w:rPr>
        <w:t>器</w:t>
      </w:r>
      <w:r>
        <w:t>材测</w:t>
      </w:r>
      <w:r>
        <w:rPr>
          <w:spacing w:val="-3"/>
        </w:rPr>
        <w:t>量</w:t>
      </w:r>
      <w:r>
        <w:t>橙</w:t>
      </w:r>
      <w:r>
        <w:rPr>
          <w:spacing w:val="-3"/>
        </w:rPr>
        <w:t>子</w:t>
      </w:r>
      <w:r>
        <w:t>的</w:t>
      </w:r>
      <w:r>
        <w:rPr>
          <w:spacing w:val="-3"/>
        </w:rPr>
        <w:t>密</w:t>
      </w:r>
      <w:r>
        <w:t>度</w:t>
      </w:r>
      <w:r>
        <w:rPr>
          <w:spacing w:val="-3"/>
        </w:rPr>
        <w:t>。</w:t>
      </w:r>
      <w:r>
        <w:t xml:space="preserve"> </w:t>
      </w:r>
    </w:p>
    <w:p>
      <w:pPr>
        <w:tabs>
          <w:tab w:val="left" w:pos="5552"/>
        </w:tabs>
        <w:spacing w:before="66"/>
        <w:ind w:left="1394" w:right="0" w:firstLine="0"/>
        <w:jc w:val="left"/>
        <w:rPr>
          <w:rFonts w:hint="eastAsia" w:ascii="楷体" w:eastAsia="楷体"/>
          <w:sz w:val="18"/>
        </w:rPr>
      </w:pPr>
      <w:r>
        <w:rPr>
          <w:rFonts w:hint="eastAsia" w:ascii="楷体" w:eastAsia="楷体"/>
          <w:sz w:val="18"/>
        </w:rPr>
        <w:t>图</w:t>
      </w:r>
      <w:r>
        <w:rPr>
          <w:rFonts w:hint="eastAsia" w:ascii="楷体" w:eastAsia="楷体"/>
          <w:spacing w:val="-45"/>
          <w:sz w:val="18"/>
        </w:rPr>
        <w:t xml:space="preserve"> </w:t>
      </w:r>
      <w:r>
        <w:rPr>
          <w:rFonts w:hint="eastAsia" w:ascii="楷体" w:eastAsia="楷体"/>
          <w:sz w:val="18"/>
        </w:rPr>
        <w:t>18</w:t>
      </w:r>
      <w:r>
        <w:rPr>
          <w:rFonts w:hint="eastAsia" w:ascii="楷体" w:eastAsia="楷体"/>
          <w:sz w:val="18"/>
        </w:rPr>
        <w:tab/>
      </w:r>
      <w:r>
        <w:rPr>
          <w:rFonts w:hint="eastAsia" w:ascii="楷体" w:eastAsia="楷体"/>
          <w:position w:val="-2"/>
          <w:sz w:val="18"/>
        </w:rPr>
        <w:t>图</w:t>
      </w:r>
      <w:r>
        <w:rPr>
          <w:rFonts w:hint="eastAsia" w:ascii="楷体" w:eastAsia="楷体"/>
          <w:spacing w:val="-45"/>
          <w:position w:val="-2"/>
          <w:sz w:val="18"/>
        </w:rPr>
        <w:t xml:space="preserve"> </w:t>
      </w:r>
      <w:r>
        <w:rPr>
          <w:rFonts w:hint="eastAsia" w:ascii="楷体" w:eastAsia="楷体"/>
          <w:position w:val="-2"/>
          <w:sz w:val="18"/>
        </w:rPr>
        <w:t>19</w:t>
      </w:r>
    </w:p>
    <w:p>
      <w:pPr>
        <w:pStyle w:val="5"/>
        <w:ind w:left="0"/>
        <w:rPr>
          <w:rFonts w:ascii="楷体"/>
          <w:sz w:val="10"/>
        </w:rPr>
      </w:pPr>
    </w:p>
    <w:p>
      <w:pPr>
        <w:pStyle w:val="9"/>
        <w:numPr>
          <w:ilvl w:val="0"/>
          <w:numId w:val="12"/>
        </w:numPr>
        <w:tabs>
          <w:tab w:val="left" w:pos="643"/>
          <w:tab w:val="left" w:pos="7779"/>
        </w:tabs>
        <w:spacing w:before="78" w:after="0" w:line="240" w:lineRule="auto"/>
        <w:ind w:left="642" w:right="0" w:hanging="531"/>
        <w:jc w:val="left"/>
        <w:rPr>
          <w:sz w:val="21"/>
        </w:rPr>
      </w:pPr>
      <w:r>
        <w:rPr>
          <w:sz w:val="21"/>
        </w:rPr>
        <w:t>把</w:t>
      </w:r>
      <w:r>
        <w:rPr>
          <w:spacing w:val="-3"/>
          <w:sz w:val="21"/>
        </w:rPr>
        <w:t>天</w:t>
      </w:r>
      <w:r>
        <w:rPr>
          <w:sz w:val="21"/>
        </w:rPr>
        <w:t>平</w:t>
      </w:r>
      <w:r>
        <w:rPr>
          <w:spacing w:val="-3"/>
          <w:sz w:val="21"/>
        </w:rPr>
        <w:t>放</w:t>
      </w:r>
      <w:r>
        <w:rPr>
          <w:sz w:val="21"/>
        </w:rPr>
        <w:t>在</w:t>
      </w:r>
      <w:r>
        <w:rPr>
          <w:spacing w:val="-3"/>
          <w:sz w:val="21"/>
        </w:rPr>
        <w:t>水</w:t>
      </w:r>
      <w:r>
        <w:rPr>
          <w:sz w:val="21"/>
        </w:rPr>
        <w:t>平</w:t>
      </w:r>
      <w:r>
        <w:rPr>
          <w:spacing w:val="-3"/>
          <w:sz w:val="21"/>
        </w:rPr>
        <w:t>桌面</w:t>
      </w:r>
      <w:r>
        <w:rPr>
          <w:sz w:val="21"/>
        </w:rPr>
        <w:t>上，</w:t>
      </w:r>
      <w:r>
        <w:rPr>
          <w:spacing w:val="-3"/>
          <w:sz w:val="21"/>
        </w:rPr>
        <w:t>将</w:t>
      </w:r>
      <w:r>
        <w:rPr>
          <w:sz w:val="21"/>
        </w:rPr>
        <w:t>游</w:t>
      </w:r>
      <w:r>
        <w:rPr>
          <w:spacing w:val="-3"/>
          <w:sz w:val="21"/>
        </w:rPr>
        <w:t>码</w:t>
      </w:r>
      <w:r>
        <w:rPr>
          <w:sz w:val="21"/>
        </w:rPr>
        <w:t>移</w:t>
      </w:r>
      <w:r>
        <w:rPr>
          <w:spacing w:val="-3"/>
          <w:sz w:val="21"/>
        </w:rPr>
        <w:t>到</w:t>
      </w:r>
      <w:r>
        <w:rPr>
          <w:sz w:val="21"/>
        </w:rPr>
        <w:t>称</w:t>
      </w:r>
      <w:r>
        <w:rPr>
          <w:spacing w:val="-3"/>
          <w:sz w:val="21"/>
        </w:rPr>
        <w:t>量</w:t>
      </w:r>
      <w:r>
        <w:rPr>
          <w:sz w:val="21"/>
        </w:rPr>
        <w:t>标</w:t>
      </w:r>
      <w:r>
        <w:rPr>
          <w:spacing w:val="-3"/>
          <w:sz w:val="21"/>
        </w:rPr>
        <w:t>尺</w:t>
      </w:r>
      <w:r>
        <w:rPr>
          <w:sz w:val="21"/>
        </w:rPr>
        <w:t>的零</w:t>
      </w:r>
      <w:r>
        <w:rPr>
          <w:spacing w:val="-3"/>
          <w:sz w:val="21"/>
        </w:rPr>
        <w:t>刻</w:t>
      </w:r>
      <w:r>
        <w:rPr>
          <w:sz w:val="21"/>
        </w:rPr>
        <w:t>度</w:t>
      </w:r>
      <w:r>
        <w:rPr>
          <w:spacing w:val="-3"/>
          <w:sz w:val="21"/>
        </w:rPr>
        <w:t>线</w:t>
      </w:r>
      <w:r>
        <w:rPr>
          <w:sz w:val="21"/>
        </w:rPr>
        <w:t>处</w:t>
      </w:r>
      <w:r>
        <w:rPr>
          <w:spacing w:val="-3"/>
          <w:sz w:val="21"/>
        </w:rPr>
        <w:t>，</w:t>
      </w:r>
      <w:r>
        <w:rPr>
          <w:sz w:val="21"/>
        </w:rPr>
        <w:t>并</w:t>
      </w:r>
      <w:r>
        <w:rPr>
          <w:spacing w:val="-3"/>
          <w:sz w:val="21"/>
        </w:rPr>
        <w:t>调</w:t>
      </w:r>
      <w:r>
        <w:rPr>
          <w:sz w:val="21"/>
        </w:rPr>
        <w:t>节</w:t>
      </w:r>
      <w:r>
        <w:rPr>
          <w:sz w:val="21"/>
          <w:u w:val="single"/>
        </w:rPr>
        <w:t xml:space="preserve"> </w:t>
      </w:r>
      <w:r>
        <w:rPr>
          <w:sz w:val="21"/>
          <w:u w:val="single"/>
        </w:rPr>
        <w:tab/>
      </w:r>
      <w:r>
        <w:rPr>
          <w:sz w:val="21"/>
        </w:rPr>
        <w:t>，</w:t>
      </w:r>
      <w:r>
        <w:rPr>
          <w:spacing w:val="-3"/>
          <w:sz w:val="21"/>
        </w:rPr>
        <w:t>使</w:t>
      </w:r>
      <w:r>
        <w:rPr>
          <w:sz w:val="21"/>
        </w:rPr>
        <w:t>横</w:t>
      </w:r>
      <w:r>
        <w:rPr>
          <w:spacing w:val="-3"/>
          <w:sz w:val="21"/>
        </w:rPr>
        <w:t>梁</w:t>
      </w:r>
      <w:r>
        <w:rPr>
          <w:sz w:val="21"/>
        </w:rPr>
        <w:t>平</w:t>
      </w:r>
      <w:r>
        <w:rPr>
          <w:spacing w:val="-3"/>
          <w:sz w:val="21"/>
        </w:rPr>
        <w:t>衡。</w:t>
      </w:r>
      <w:r>
        <w:rPr>
          <w:sz w:val="21"/>
        </w:rPr>
        <w:t xml:space="preserve"> </w:t>
      </w:r>
    </w:p>
    <w:p>
      <w:pPr>
        <w:pStyle w:val="9"/>
        <w:numPr>
          <w:ilvl w:val="0"/>
          <w:numId w:val="12"/>
        </w:numPr>
        <w:tabs>
          <w:tab w:val="left" w:pos="643"/>
          <w:tab w:val="left" w:pos="8516"/>
        </w:tabs>
        <w:spacing w:before="120" w:after="0" w:line="240" w:lineRule="auto"/>
        <w:ind w:left="642" w:right="0" w:hanging="531"/>
        <w:jc w:val="left"/>
        <w:rPr>
          <w:sz w:val="21"/>
        </w:rPr>
      </w:pPr>
      <w:r>
        <w:rPr>
          <w:sz w:val="21"/>
        </w:rPr>
        <w:t>将</w:t>
      </w:r>
      <w:r>
        <w:rPr>
          <w:spacing w:val="-3"/>
          <w:sz w:val="21"/>
        </w:rPr>
        <w:t>橙</w:t>
      </w:r>
      <w:r>
        <w:rPr>
          <w:sz w:val="21"/>
        </w:rPr>
        <w:t>子</w:t>
      </w:r>
      <w:r>
        <w:rPr>
          <w:spacing w:val="-3"/>
          <w:sz w:val="21"/>
        </w:rPr>
        <w:t>放</w:t>
      </w:r>
      <w:r>
        <w:rPr>
          <w:sz w:val="21"/>
        </w:rPr>
        <w:t>在</w:t>
      </w:r>
      <w:r>
        <w:rPr>
          <w:spacing w:val="-3"/>
          <w:sz w:val="21"/>
        </w:rPr>
        <w:t>天</w:t>
      </w:r>
      <w:r>
        <w:rPr>
          <w:sz w:val="21"/>
        </w:rPr>
        <w:t>平</w:t>
      </w:r>
      <w:r>
        <w:rPr>
          <w:spacing w:val="-3"/>
          <w:sz w:val="21"/>
        </w:rPr>
        <w:t>的左</w:t>
      </w:r>
      <w:r>
        <w:rPr>
          <w:sz w:val="21"/>
        </w:rPr>
        <w:t>盘，</w:t>
      </w:r>
      <w:r>
        <w:rPr>
          <w:spacing w:val="-3"/>
          <w:sz w:val="21"/>
        </w:rPr>
        <w:t>横</w:t>
      </w:r>
      <w:r>
        <w:rPr>
          <w:sz w:val="21"/>
        </w:rPr>
        <w:t>梁</w:t>
      </w:r>
      <w:r>
        <w:rPr>
          <w:spacing w:val="-3"/>
          <w:sz w:val="21"/>
        </w:rPr>
        <w:t>再</w:t>
      </w:r>
      <w:r>
        <w:rPr>
          <w:sz w:val="21"/>
        </w:rPr>
        <w:t>次</w:t>
      </w:r>
      <w:r>
        <w:rPr>
          <w:spacing w:val="-3"/>
          <w:sz w:val="21"/>
        </w:rPr>
        <w:t>平</w:t>
      </w:r>
      <w:r>
        <w:rPr>
          <w:sz w:val="21"/>
        </w:rPr>
        <w:t>衡</w:t>
      </w:r>
      <w:r>
        <w:rPr>
          <w:spacing w:val="-3"/>
          <w:sz w:val="21"/>
        </w:rPr>
        <w:t>时如</w:t>
      </w:r>
      <w:r>
        <w:rPr>
          <w:sz w:val="21"/>
        </w:rPr>
        <w:t>图</w:t>
      </w:r>
      <w:r>
        <w:rPr>
          <w:spacing w:val="-45"/>
          <w:sz w:val="21"/>
        </w:rPr>
        <w:t xml:space="preserve"> </w:t>
      </w:r>
      <w:r>
        <w:rPr>
          <w:sz w:val="21"/>
        </w:rPr>
        <w:t>18</w:t>
      </w:r>
      <w:r>
        <w:rPr>
          <w:spacing w:val="-43"/>
          <w:sz w:val="21"/>
        </w:rPr>
        <w:t xml:space="preserve"> </w:t>
      </w:r>
      <w:r>
        <w:rPr>
          <w:spacing w:val="-3"/>
          <w:sz w:val="21"/>
        </w:rPr>
        <w:t>所</w:t>
      </w:r>
      <w:r>
        <w:rPr>
          <w:sz w:val="21"/>
        </w:rPr>
        <w:t>示，</w:t>
      </w:r>
      <w:r>
        <w:rPr>
          <w:spacing w:val="13"/>
          <w:sz w:val="21"/>
        </w:rPr>
        <w:t xml:space="preserve"> </w:t>
      </w:r>
      <w:r>
        <w:rPr>
          <w:sz w:val="21"/>
        </w:rPr>
        <w:t>则</w:t>
      </w:r>
      <w:r>
        <w:rPr>
          <w:spacing w:val="-3"/>
          <w:sz w:val="21"/>
        </w:rPr>
        <w:t>橙</w:t>
      </w:r>
      <w:r>
        <w:rPr>
          <w:sz w:val="21"/>
        </w:rPr>
        <w:t>子</w:t>
      </w:r>
      <w:r>
        <w:rPr>
          <w:spacing w:val="-3"/>
          <w:sz w:val="21"/>
        </w:rPr>
        <w:t>的</w:t>
      </w:r>
      <w:r>
        <w:rPr>
          <w:sz w:val="21"/>
        </w:rPr>
        <w:t>质</w:t>
      </w:r>
      <w:r>
        <w:rPr>
          <w:spacing w:val="-3"/>
          <w:sz w:val="21"/>
        </w:rPr>
        <w:t>量</w:t>
      </w:r>
      <w:r>
        <w:rPr>
          <w:sz w:val="21"/>
        </w:rPr>
        <w:t>是</w:t>
      </w:r>
      <w:r>
        <w:rPr>
          <w:sz w:val="21"/>
          <w:u w:val="single"/>
        </w:rPr>
        <w:t xml:space="preserve"> </w:t>
      </w:r>
      <w:r>
        <w:rPr>
          <w:sz w:val="21"/>
          <w:u w:val="single"/>
        </w:rPr>
        <w:tab/>
      </w:r>
      <w:r>
        <w:rPr>
          <w:sz w:val="21"/>
        </w:rPr>
        <w:t>g。</w:t>
      </w:r>
      <w:r>
        <w:rPr>
          <w:spacing w:val="-3"/>
          <w:sz w:val="21"/>
        </w:rPr>
        <w:t xml:space="preserve"> </w:t>
      </w:r>
      <w:r>
        <w:rPr>
          <w:sz w:val="21"/>
        </w:rPr>
        <w:t xml:space="preserve"> </w:t>
      </w:r>
    </w:p>
    <w:p>
      <w:pPr>
        <w:pStyle w:val="9"/>
        <w:numPr>
          <w:ilvl w:val="0"/>
          <w:numId w:val="12"/>
        </w:numPr>
        <w:tabs>
          <w:tab w:val="left" w:pos="643"/>
          <w:tab w:val="left" w:pos="8432"/>
        </w:tabs>
        <w:spacing w:before="113" w:after="0" w:line="348" w:lineRule="auto"/>
        <w:ind w:left="386" w:right="1133" w:hanging="275"/>
        <w:jc w:val="left"/>
        <w:rPr>
          <w:sz w:val="21"/>
        </w:rPr>
      </w:pPr>
      <w:r>
        <w:rPr>
          <w:sz w:val="21"/>
        </w:rPr>
        <w:t>将</w:t>
      </w:r>
      <w:r>
        <w:rPr>
          <w:spacing w:val="-3"/>
          <w:sz w:val="21"/>
        </w:rPr>
        <w:t>橙</w:t>
      </w:r>
      <w:r>
        <w:rPr>
          <w:sz w:val="21"/>
        </w:rPr>
        <w:t>子</w:t>
      </w:r>
      <w:r>
        <w:rPr>
          <w:spacing w:val="-3"/>
          <w:sz w:val="21"/>
        </w:rPr>
        <w:t>放</w:t>
      </w:r>
      <w:r>
        <w:rPr>
          <w:sz w:val="21"/>
        </w:rPr>
        <w:t>入</w:t>
      </w:r>
      <w:r>
        <w:rPr>
          <w:spacing w:val="-3"/>
          <w:sz w:val="21"/>
        </w:rPr>
        <w:t>盛</w:t>
      </w:r>
      <w:r>
        <w:rPr>
          <w:sz w:val="21"/>
        </w:rPr>
        <w:t>满</w:t>
      </w:r>
      <w:r>
        <w:rPr>
          <w:spacing w:val="-3"/>
          <w:sz w:val="21"/>
        </w:rPr>
        <w:t>水的</w:t>
      </w:r>
      <w:r>
        <w:rPr>
          <w:sz w:val="21"/>
        </w:rPr>
        <w:t>烧杯</w:t>
      </w:r>
      <w:r>
        <w:rPr>
          <w:spacing w:val="-3"/>
          <w:sz w:val="21"/>
        </w:rPr>
        <w:t>中</w:t>
      </w:r>
      <w:r>
        <w:rPr>
          <w:sz w:val="21"/>
        </w:rPr>
        <w:t>时</w:t>
      </w:r>
      <w:r>
        <w:rPr>
          <w:spacing w:val="-3"/>
          <w:sz w:val="21"/>
        </w:rPr>
        <w:t>，</w:t>
      </w:r>
      <w:r>
        <w:rPr>
          <w:sz w:val="21"/>
        </w:rPr>
        <w:t>测</w:t>
      </w:r>
      <w:r>
        <w:rPr>
          <w:spacing w:val="-3"/>
          <w:sz w:val="21"/>
        </w:rPr>
        <w:t>得</w:t>
      </w:r>
      <w:r>
        <w:rPr>
          <w:sz w:val="21"/>
        </w:rPr>
        <w:t>溢</w:t>
      </w:r>
      <w:r>
        <w:rPr>
          <w:spacing w:val="-3"/>
          <w:sz w:val="21"/>
        </w:rPr>
        <w:t>出</w:t>
      </w:r>
      <w:r>
        <w:rPr>
          <w:sz w:val="21"/>
        </w:rPr>
        <w:t>水</w:t>
      </w:r>
      <w:r>
        <w:rPr>
          <w:spacing w:val="-3"/>
          <w:sz w:val="21"/>
        </w:rPr>
        <w:t>的</w:t>
      </w:r>
      <w:r>
        <w:rPr>
          <w:sz w:val="21"/>
        </w:rPr>
        <w:t>质量</w:t>
      </w:r>
      <w:r>
        <w:rPr>
          <w:spacing w:val="-3"/>
          <w:sz w:val="21"/>
        </w:rPr>
        <w:t>是</w:t>
      </w:r>
      <w:r>
        <w:rPr>
          <w:spacing w:val="26"/>
          <w:sz w:val="21"/>
        </w:rPr>
        <w:t xml:space="preserve"> </w:t>
      </w:r>
      <w:r>
        <w:rPr>
          <w:sz w:val="21"/>
        </w:rPr>
        <w:t>140</w:t>
      </w:r>
      <w:r>
        <w:rPr>
          <w:spacing w:val="26"/>
          <w:sz w:val="21"/>
        </w:rPr>
        <w:t xml:space="preserve"> </w:t>
      </w:r>
      <w:r>
        <w:rPr>
          <w:sz w:val="21"/>
        </w:rPr>
        <w:t>g，则</w:t>
      </w:r>
      <w:r>
        <w:rPr>
          <w:spacing w:val="-3"/>
          <w:sz w:val="21"/>
        </w:rPr>
        <w:t>橙</w:t>
      </w:r>
      <w:r>
        <w:rPr>
          <w:sz w:val="21"/>
        </w:rPr>
        <w:t>子</w:t>
      </w:r>
      <w:r>
        <w:rPr>
          <w:spacing w:val="-3"/>
          <w:sz w:val="21"/>
        </w:rPr>
        <w:t>的</w:t>
      </w:r>
      <w:r>
        <w:rPr>
          <w:sz w:val="21"/>
        </w:rPr>
        <w:t>密度</w:t>
      </w:r>
      <w:r>
        <w:rPr>
          <w:spacing w:val="-3"/>
          <w:sz w:val="21"/>
        </w:rPr>
        <w:t>是</w:t>
      </w:r>
      <w:r>
        <w:rPr>
          <w:spacing w:val="-3"/>
          <w:sz w:val="21"/>
          <w:u w:val="single"/>
        </w:rPr>
        <w:t xml:space="preserve"> </w:t>
      </w:r>
      <w:r>
        <w:rPr>
          <w:spacing w:val="-3"/>
          <w:sz w:val="21"/>
          <w:u w:val="single"/>
        </w:rPr>
        <w:tab/>
      </w:r>
      <w:r>
        <w:rPr>
          <w:sz w:val="21"/>
        </w:rPr>
        <w:t>g/cm</w:t>
      </w:r>
      <w:r>
        <w:rPr>
          <w:position w:val="11"/>
          <w:sz w:val="11"/>
        </w:rPr>
        <w:t>3</w:t>
      </w:r>
      <w:r>
        <w:rPr>
          <w:sz w:val="21"/>
        </w:rPr>
        <w:t>。</w:t>
      </w:r>
      <w:r>
        <w:rPr>
          <w:spacing w:val="1"/>
          <w:sz w:val="21"/>
        </w:rPr>
        <w:t xml:space="preserve"> </w:t>
      </w:r>
      <w:r>
        <w:rPr>
          <w:spacing w:val="-5"/>
          <w:sz w:val="21"/>
        </w:rPr>
        <w:t>（</w:t>
      </w:r>
      <w:r>
        <w:rPr>
          <w:spacing w:val="-19"/>
          <w:sz w:val="21"/>
        </w:rPr>
        <w:t>结</w:t>
      </w:r>
      <w:r>
        <w:rPr>
          <w:sz w:val="21"/>
        </w:rPr>
        <w:t>果保</w:t>
      </w:r>
      <w:r>
        <w:rPr>
          <w:spacing w:val="-3"/>
          <w:sz w:val="21"/>
        </w:rPr>
        <w:t>留</w:t>
      </w:r>
      <w:r>
        <w:rPr>
          <w:sz w:val="21"/>
        </w:rPr>
        <w:t>两</w:t>
      </w:r>
      <w:r>
        <w:rPr>
          <w:spacing w:val="-3"/>
          <w:sz w:val="21"/>
        </w:rPr>
        <w:t>位</w:t>
      </w:r>
      <w:r>
        <w:rPr>
          <w:sz w:val="21"/>
        </w:rPr>
        <w:t>小</w:t>
      </w:r>
      <w:r>
        <w:rPr>
          <w:spacing w:val="-3"/>
          <w:sz w:val="21"/>
        </w:rPr>
        <w:t>数</w:t>
      </w:r>
      <w:r>
        <w:rPr>
          <w:sz w:val="21"/>
        </w:rPr>
        <w:t>）</w:t>
      </w:r>
      <w:r>
        <w:rPr>
          <w:spacing w:val="-3"/>
          <w:sz w:val="21"/>
        </w:rPr>
        <w:t xml:space="preserve"> </w:t>
      </w:r>
      <w:r>
        <w:rPr>
          <w:sz w:val="21"/>
        </w:rPr>
        <w:t xml:space="preserve"> </w:t>
      </w:r>
    </w:p>
    <w:p>
      <w:pPr>
        <w:pStyle w:val="9"/>
        <w:numPr>
          <w:ilvl w:val="0"/>
          <w:numId w:val="12"/>
        </w:numPr>
        <w:tabs>
          <w:tab w:val="left" w:pos="643"/>
          <w:tab w:val="left" w:pos="7254"/>
        </w:tabs>
        <w:spacing w:before="0" w:after="0" w:line="269" w:lineRule="exact"/>
        <w:ind w:left="642" w:right="0" w:hanging="531"/>
        <w:jc w:val="left"/>
        <w:rPr>
          <w:sz w:val="21"/>
        </w:rPr>
      </w:pPr>
      <w:r>
        <w:rPr>
          <w:sz w:val="21"/>
        </w:rPr>
        <w:t>在</w:t>
      </w:r>
      <w:r>
        <w:rPr>
          <w:spacing w:val="-3"/>
          <w:sz w:val="21"/>
        </w:rPr>
        <w:t>测</w:t>
      </w:r>
      <w:r>
        <w:rPr>
          <w:sz w:val="21"/>
        </w:rPr>
        <w:t>量</w:t>
      </w:r>
      <w:r>
        <w:rPr>
          <w:spacing w:val="-3"/>
          <w:sz w:val="21"/>
        </w:rPr>
        <w:t>溢</w:t>
      </w:r>
      <w:r>
        <w:rPr>
          <w:sz w:val="21"/>
        </w:rPr>
        <w:t>出</w:t>
      </w:r>
      <w:r>
        <w:rPr>
          <w:spacing w:val="-3"/>
          <w:sz w:val="21"/>
        </w:rPr>
        <w:t>水</w:t>
      </w:r>
      <w:r>
        <w:rPr>
          <w:sz w:val="21"/>
        </w:rPr>
        <w:t>的</w:t>
      </w:r>
      <w:r>
        <w:rPr>
          <w:spacing w:val="-3"/>
          <w:sz w:val="21"/>
        </w:rPr>
        <w:t>质量</w:t>
      </w:r>
      <w:r>
        <w:rPr>
          <w:sz w:val="21"/>
        </w:rPr>
        <w:t>时，</w:t>
      </w:r>
      <w:r>
        <w:rPr>
          <w:spacing w:val="-3"/>
          <w:sz w:val="21"/>
        </w:rPr>
        <w:t>不</w:t>
      </w:r>
      <w:r>
        <w:rPr>
          <w:sz w:val="21"/>
        </w:rPr>
        <w:t>慎</w:t>
      </w:r>
      <w:r>
        <w:rPr>
          <w:spacing w:val="-3"/>
          <w:sz w:val="21"/>
        </w:rPr>
        <w:t>有</w:t>
      </w:r>
      <w:r>
        <w:rPr>
          <w:sz w:val="21"/>
        </w:rPr>
        <w:t>水</w:t>
      </w:r>
      <w:r>
        <w:rPr>
          <w:spacing w:val="-3"/>
          <w:sz w:val="21"/>
        </w:rPr>
        <w:t>溅</w:t>
      </w:r>
      <w:r>
        <w:rPr>
          <w:sz w:val="21"/>
        </w:rPr>
        <w:t>出</w:t>
      </w:r>
      <w:r>
        <w:rPr>
          <w:spacing w:val="-3"/>
          <w:sz w:val="21"/>
        </w:rPr>
        <w:t>，</w:t>
      </w:r>
      <w:r>
        <w:rPr>
          <w:sz w:val="21"/>
        </w:rPr>
        <w:t>则</w:t>
      </w:r>
      <w:r>
        <w:rPr>
          <w:spacing w:val="-3"/>
          <w:sz w:val="21"/>
        </w:rPr>
        <w:t>测</w:t>
      </w:r>
      <w:r>
        <w:rPr>
          <w:sz w:val="21"/>
        </w:rPr>
        <w:t>得橙</w:t>
      </w:r>
      <w:r>
        <w:rPr>
          <w:spacing w:val="-3"/>
          <w:sz w:val="21"/>
        </w:rPr>
        <w:t>子</w:t>
      </w:r>
      <w:r>
        <w:rPr>
          <w:sz w:val="21"/>
        </w:rPr>
        <w:t>的</w:t>
      </w:r>
      <w:r>
        <w:rPr>
          <w:spacing w:val="-3"/>
          <w:sz w:val="21"/>
        </w:rPr>
        <w:t>密</w:t>
      </w:r>
      <w:r>
        <w:rPr>
          <w:sz w:val="21"/>
        </w:rPr>
        <w:t>度</w:t>
      </w:r>
      <w:r>
        <w:rPr>
          <w:spacing w:val="-3"/>
          <w:sz w:val="21"/>
        </w:rPr>
        <w:t>将</w:t>
      </w:r>
      <w:r>
        <w:rPr>
          <w:sz w:val="21"/>
        </w:rPr>
        <w:t>会</w:t>
      </w:r>
      <w:r>
        <w:rPr>
          <w:sz w:val="21"/>
          <w:u w:val="single"/>
        </w:rPr>
        <w:t xml:space="preserve"> </w:t>
      </w:r>
      <w:r>
        <w:rPr>
          <w:sz w:val="21"/>
          <w:u w:val="single"/>
        </w:rPr>
        <w:tab/>
      </w:r>
      <w:r>
        <w:rPr>
          <w:sz w:val="21"/>
        </w:rPr>
        <w:t>。</w:t>
      </w:r>
      <w:r>
        <w:rPr>
          <w:spacing w:val="-3"/>
          <w:sz w:val="21"/>
        </w:rPr>
        <w:t xml:space="preserve"> </w:t>
      </w:r>
      <w:r>
        <w:rPr>
          <w:sz w:val="21"/>
        </w:rPr>
        <w:t xml:space="preserve"> </w:t>
      </w:r>
    </w:p>
    <w:p>
      <w:pPr>
        <w:pStyle w:val="9"/>
        <w:numPr>
          <w:ilvl w:val="0"/>
          <w:numId w:val="12"/>
        </w:numPr>
        <w:tabs>
          <w:tab w:val="left" w:pos="643"/>
          <w:tab w:val="left" w:pos="1963"/>
          <w:tab w:val="left" w:pos="4484"/>
        </w:tabs>
        <w:spacing w:before="120" w:after="0" w:line="348" w:lineRule="auto"/>
        <w:ind w:left="386" w:right="1126" w:hanging="275"/>
        <w:jc w:val="both"/>
        <w:rPr>
          <w:sz w:val="21"/>
        </w:rPr>
      </w:pPr>
      <w:r>
        <w:rPr>
          <w:sz w:val="21"/>
        </w:rPr>
        <w:t>小</w:t>
      </w:r>
      <w:r>
        <w:rPr>
          <w:spacing w:val="-3"/>
          <w:sz w:val="21"/>
        </w:rPr>
        <w:t>丽</w:t>
      </w:r>
      <w:r>
        <w:rPr>
          <w:sz w:val="21"/>
        </w:rPr>
        <w:t>提</w:t>
      </w:r>
      <w:r>
        <w:rPr>
          <w:spacing w:val="-3"/>
          <w:sz w:val="21"/>
        </w:rPr>
        <w:t>出</w:t>
      </w:r>
      <w:r>
        <w:rPr>
          <w:sz w:val="21"/>
        </w:rPr>
        <w:t>了</w:t>
      </w:r>
      <w:r>
        <w:rPr>
          <w:spacing w:val="-3"/>
          <w:sz w:val="21"/>
        </w:rPr>
        <w:t>另</w:t>
      </w:r>
      <w:r>
        <w:rPr>
          <w:sz w:val="21"/>
        </w:rPr>
        <w:t>外</w:t>
      </w:r>
      <w:r>
        <w:rPr>
          <w:spacing w:val="-3"/>
          <w:sz w:val="21"/>
        </w:rPr>
        <w:t>一种</w:t>
      </w:r>
      <w:r>
        <w:rPr>
          <w:sz w:val="21"/>
        </w:rPr>
        <w:t>测量</w:t>
      </w:r>
      <w:r>
        <w:rPr>
          <w:spacing w:val="-3"/>
          <w:sz w:val="21"/>
        </w:rPr>
        <w:t>橙</w:t>
      </w:r>
      <w:r>
        <w:rPr>
          <w:sz w:val="21"/>
        </w:rPr>
        <w:t>子</w:t>
      </w:r>
      <w:r>
        <w:rPr>
          <w:spacing w:val="-3"/>
          <w:sz w:val="21"/>
        </w:rPr>
        <w:t>密</w:t>
      </w:r>
      <w:r>
        <w:rPr>
          <w:sz w:val="21"/>
        </w:rPr>
        <w:t>度</w:t>
      </w:r>
      <w:r>
        <w:rPr>
          <w:spacing w:val="-3"/>
          <w:sz w:val="21"/>
        </w:rPr>
        <w:t>的</w:t>
      </w:r>
      <w:r>
        <w:rPr>
          <w:sz w:val="21"/>
        </w:rPr>
        <w:t>方</w:t>
      </w:r>
      <w:r>
        <w:rPr>
          <w:spacing w:val="-3"/>
          <w:sz w:val="21"/>
        </w:rPr>
        <w:t>法</w:t>
      </w:r>
      <w:r>
        <w:rPr>
          <w:spacing w:val="-5"/>
          <w:sz w:val="21"/>
        </w:rPr>
        <w:t>，</w:t>
      </w:r>
      <w:r>
        <w:rPr>
          <w:spacing w:val="-3"/>
          <w:sz w:val="21"/>
        </w:rPr>
        <w:t>测</w:t>
      </w:r>
      <w:r>
        <w:rPr>
          <w:sz w:val="21"/>
        </w:rPr>
        <w:t>量过</w:t>
      </w:r>
      <w:r>
        <w:rPr>
          <w:spacing w:val="-3"/>
          <w:sz w:val="21"/>
        </w:rPr>
        <w:t>程按</w:t>
      </w:r>
      <w:r>
        <w:rPr>
          <w:sz w:val="21"/>
        </w:rPr>
        <w:t>图</w:t>
      </w:r>
      <w:r>
        <w:rPr>
          <w:spacing w:val="-31"/>
          <w:sz w:val="21"/>
        </w:rPr>
        <w:t xml:space="preserve"> </w:t>
      </w:r>
      <w:r>
        <w:rPr>
          <w:sz w:val="21"/>
        </w:rPr>
        <w:t>19</w:t>
      </w:r>
      <w:r>
        <w:rPr>
          <w:spacing w:val="-34"/>
          <w:sz w:val="21"/>
        </w:rPr>
        <w:t xml:space="preserve"> </w:t>
      </w:r>
      <w:r>
        <w:rPr>
          <w:sz w:val="21"/>
        </w:rPr>
        <w:t>甲</w:t>
      </w:r>
      <w:r>
        <w:rPr>
          <w:spacing w:val="-5"/>
          <w:sz w:val="21"/>
        </w:rPr>
        <w:t>、</w:t>
      </w:r>
      <w:r>
        <w:rPr>
          <w:spacing w:val="-3"/>
          <w:sz w:val="21"/>
        </w:rPr>
        <w:t>乙、丙</w:t>
      </w:r>
      <w:r>
        <w:rPr>
          <w:sz w:val="21"/>
        </w:rPr>
        <w:t>的顺</w:t>
      </w:r>
      <w:r>
        <w:rPr>
          <w:spacing w:val="-3"/>
          <w:sz w:val="21"/>
        </w:rPr>
        <w:t>序</w:t>
      </w:r>
      <w:r>
        <w:rPr>
          <w:sz w:val="21"/>
        </w:rPr>
        <w:t>进</w:t>
      </w:r>
      <w:r>
        <w:rPr>
          <w:spacing w:val="-3"/>
          <w:sz w:val="21"/>
        </w:rPr>
        <w:t>行</w:t>
      </w:r>
      <w:r>
        <w:rPr>
          <w:spacing w:val="-5"/>
          <w:sz w:val="21"/>
        </w:rPr>
        <w:t>，</w:t>
      </w:r>
      <w:r>
        <w:rPr>
          <w:sz w:val="21"/>
        </w:rPr>
        <w:t>甲</w:t>
      </w:r>
      <w:r>
        <w:rPr>
          <w:spacing w:val="-5"/>
          <w:sz w:val="21"/>
        </w:rPr>
        <w:t>、</w:t>
      </w:r>
      <w:r>
        <w:rPr>
          <w:spacing w:val="-3"/>
          <w:sz w:val="21"/>
        </w:rPr>
        <w:t>乙、丙</w:t>
      </w:r>
      <w:r>
        <w:rPr>
          <w:sz w:val="21"/>
        </w:rPr>
        <w:t>三</w:t>
      </w:r>
      <w:r>
        <w:rPr>
          <w:position w:val="1"/>
          <w:sz w:val="21"/>
        </w:rPr>
        <w:t>个步</w:t>
      </w:r>
      <w:r>
        <w:rPr>
          <w:spacing w:val="-3"/>
          <w:position w:val="1"/>
          <w:sz w:val="21"/>
        </w:rPr>
        <w:t>骤</w:t>
      </w:r>
      <w:r>
        <w:rPr>
          <w:position w:val="1"/>
          <w:sz w:val="21"/>
        </w:rPr>
        <w:t>中</w:t>
      </w:r>
      <w:r>
        <w:rPr>
          <w:spacing w:val="-3"/>
          <w:position w:val="1"/>
          <w:sz w:val="21"/>
        </w:rPr>
        <w:t>天</w:t>
      </w:r>
      <w:r>
        <w:rPr>
          <w:position w:val="1"/>
          <w:sz w:val="21"/>
        </w:rPr>
        <w:t>平</w:t>
      </w:r>
      <w:r>
        <w:rPr>
          <w:spacing w:val="-3"/>
          <w:position w:val="1"/>
          <w:sz w:val="21"/>
        </w:rPr>
        <w:t>测</w:t>
      </w:r>
      <w:r>
        <w:rPr>
          <w:position w:val="1"/>
          <w:sz w:val="21"/>
        </w:rPr>
        <w:t>得</w:t>
      </w:r>
      <w:r>
        <w:rPr>
          <w:spacing w:val="-3"/>
          <w:position w:val="1"/>
          <w:sz w:val="21"/>
        </w:rPr>
        <w:t>的</w:t>
      </w:r>
      <w:r>
        <w:rPr>
          <w:position w:val="1"/>
          <w:sz w:val="21"/>
        </w:rPr>
        <w:t>质</w:t>
      </w:r>
      <w:r>
        <w:rPr>
          <w:spacing w:val="-3"/>
          <w:position w:val="1"/>
          <w:sz w:val="21"/>
        </w:rPr>
        <w:t>量</w:t>
      </w:r>
      <w:r>
        <w:rPr>
          <w:position w:val="1"/>
          <w:sz w:val="21"/>
        </w:rPr>
        <w:t>分别</w:t>
      </w:r>
      <w:r>
        <w:rPr>
          <w:spacing w:val="-3"/>
          <w:position w:val="1"/>
          <w:sz w:val="21"/>
        </w:rPr>
        <w:t>为</w:t>
      </w:r>
      <w:r>
        <w:rPr>
          <w:spacing w:val="11"/>
          <w:position w:val="1"/>
          <w:sz w:val="21"/>
        </w:rPr>
        <w:t xml:space="preserve"> </w:t>
      </w:r>
      <w:r>
        <w:rPr>
          <w:position w:val="1"/>
          <w:sz w:val="21"/>
        </w:rPr>
        <w:t>m</w:t>
      </w:r>
      <w:r>
        <w:rPr>
          <w:sz w:val="11"/>
        </w:rPr>
        <w:t>1</w:t>
      </w:r>
      <w:r>
        <w:rPr>
          <w:spacing w:val="-15"/>
          <w:position w:val="1"/>
          <w:sz w:val="21"/>
        </w:rPr>
        <w:t>、</w:t>
      </w:r>
      <w:r>
        <w:rPr>
          <w:position w:val="1"/>
          <w:sz w:val="21"/>
        </w:rPr>
        <w:t>m</w:t>
      </w:r>
      <w:r>
        <w:rPr>
          <w:sz w:val="11"/>
        </w:rPr>
        <w:t>2</w:t>
      </w:r>
      <w:r>
        <w:rPr>
          <w:spacing w:val="2"/>
          <w:position w:val="1"/>
          <w:sz w:val="11"/>
        </w:rPr>
        <w:t xml:space="preserve"> </w:t>
      </w:r>
      <w:r>
        <w:rPr>
          <w:position w:val="1"/>
          <w:sz w:val="21"/>
        </w:rPr>
        <w:t>和</w:t>
      </w:r>
      <w:r>
        <w:rPr>
          <w:spacing w:val="11"/>
          <w:position w:val="1"/>
          <w:sz w:val="21"/>
        </w:rPr>
        <w:t xml:space="preserve"> </w:t>
      </w:r>
      <w:r>
        <w:rPr>
          <w:position w:val="1"/>
          <w:sz w:val="21"/>
        </w:rPr>
        <w:t>m</w:t>
      </w:r>
      <w:r>
        <w:rPr>
          <w:sz w:val="11"/>
        </w:rPr>
        <w:t>3</w:t>
      </w:r>
      <w:r>
        <w:rPr>
          <w:spacing w:val="-15"/>
          <w:position w:val="1"/>
          <w:sz w:val="21"/>
        </w:rPr>
        <w:t>。</w:t>
      </w:r>
      <w:r>
        <w:rPr>
          <w:spacing w:val="-3"/>
          <w:position w:val="1"/>
          <w:sz w:val="21"/>
        </w:rPr>
        <w:t>已知</w:t>
      </w:r>
      <w:r>
        <w:rPr>
          <w:position w:val="1"/>
          <w:sz w:val="21"/>
        </w:rPr>
        <w:t>水的</w:t>
      </w:r>
      <w:r>
        <w:rPr>
          <w:spacing w:val="-3"/>
          <w:position w:val="1"/>
          <w:sz w:val="21"/>
        </w:rPr>
        <w:t>密度</w:t>
      </w:r>
      <w:r>
        <w:rPr>
          <w:position w:val="1"/>
          <w:sz w:val="21"/>
        </w:rPr>
        <w:t>是</w:t>
      </w:r>
      <w:r>
        <w:rPr>
          <w:spacing w:val="-48"/>
          <w:position w:val="1"/>
          <w:sz w:val="21"/>
        </w:rPr>
        <w:t xml:space="preserve"> </w:t>
      </w:r>
      <w:r>
        <w:rPr>
          <w:position w:val="1"/>
          <w:sz w:val="21"/>
        </w:rPr>
        <w:t>ρ</w:t>
      </w:r>
      <w:r>
        <w:rPr>
          <w:spacing w:val="-47"/>
          <w:position w:val="1"/>
          <w:sz w:val="21"/>
        </w:rPr>
        <w:t xml:space="preserve"> </w:t>
      </w:r>
      <w:r>
        <w:rPr>
          <w:spacing w:val="-3"/>
          <w:sz w:val="11"/>
        </w:rPr>
        <w:t>水</w:t>
      </w:r>
      <w:r>
        <w:rPr>
          <w:spacing w:val="-15"/>
          <w:position w:val="1"/>
          <w:sz w:val="21"/>
        </w:rPr>
        <w:t>，</w:t>
      </w:r>
      <w:r>
        <w:rPr>
          <w:spacing w:val="-3"/>
          <w:position w:val="1"/>
          <w:sz w:val="21"/>
        </w:rPr>
        <w:t>则</w:t>
      </w:r>
      <w:r>
        <w:rPr>
          <w:position w:val="1"/>
          <w:sz w:val="21"/>
        </w:rPr>
        <w:t>橙</w:t>
      </w:r>
      <w:r>
        <w:rPr>
          <w:spacing w:val="-3"/>
          <w:position w:val="1"/>
          <w:sz w:val="21"/>
        </w:rPr>
        <w:t>子</w:t>
      </w:r>
      <w:r>
        <w:rPr>
          <w:position w:val="1"/>
          <w:sz w:val="21"/>
        </w:rPr>
        <w:t>浸没</w:t>
      </w:r>
      <w:r>
        <w:rPr>
          <w:spacing w:val="-3"/>
          <w:position w:val="1"/>
          <w:sz w:val="21"/>
        </w:rPr>
        <w:t>在</w:t>
      </w:r>
      <w:r>
        <w:rPr>
          <w:position w:val="1"/>
          <w:sz w:val="21"/>
        </w:rPr>
        <w:t>水</w:t>
      </w:r>
      <w:r>
        <w:rPr>
          <w:spacing w:val="-3"/>
          <w:position w:val="1"/>
          <w:sz w:val="21"/>
        </w:rPr>
        <w:t>中</w:t>
      </w:r>
      <w:r>
        <w:rPr>
          <w:position w:val="1"/>
          <w:sz w:val="21"/>
        </w:rPr>
        <w:t>时</w:t>
      </w:r>
      <w:r>
        <w:rPr>
          <w:spacing w:val="-3"/>
          <w:position w:val="1"/>
          <w:sz w:val="21"/>
        </w:rPr>
        <w:t>受</w:t>
      </w:r>
      <w:r>
        <w:rPr>
          <w:position w:val="1"/>
          <w:sz w:val="21"/>
        </w:rPr>
        <w:t>到</w:t>
      </w:r>
      <w:r>
        <w:rPr>
          <w:spacing w:val="-3"/>
          <w:position w:val="1"/>
          <w:sz w:val="21"/>
        </w:rPr>
        <w:t>的浮</w:t>
      </w:r>
      <w:r>
        <w:rPr>
          <w:position w:val="1"/>
          <w:sz w:val="21"/>
        </w:rPr>
        <w:t>力</w:t>
      </w:r>
      <w:r>
        <w:rPr>
          <w:sz w:val="21"/>
        </w:rPr>
        <w:t>为</w:t>
      </w:r>
      <w:r>
        <w:rPr>
          <w:sz w:val="21"/>
          <w:u w:val="single"/>
        </w:rPr>
        <w:t xml:space="preserve"> </w:t>
      </w:r>
      <w:r>
        <w:rPr>
          <w:sz w:val="21"/>
          <w:u w:val="single"/>
        </w:rPr>
        <w:tab/>
      </w:r>
      <w:r>
        <w:rPr>
          <w:spacing w:val="-3"/>
          <w:sz w:val="21"/>
        </w:rPr>
        <w:t>，</w:t>
      </w:r>
      <w:r>
        <w:rPr>
          <w:sz w:val="21"/>
        </w:rPr>
        <w:t>橙</w:t>
      </w:r>
      <w:r>
        <w:rPr>
          <w:spacing w:val="-3"/>
          <w:sz w:val="21"/>
        </w:rPr>
        <w:t>子的</w:t>
      </w:r>
      <w:r>
        <w:rPr>
          <w:sz w:val="21"/>
        </w:rPr>
        <w:t>密度</w:t>
      </w:r>
      <w:r>
        <w:rPr>
          <w:spacing w:val="-3"/>
          <w:sz w:val="21"/>
        </w:rPr>
        <w:t>为</w:t>
      </w:r>
      <w:r>
        <w:rPr>
          <w:spacing w:val="-3"/>
          <w:sz w:val="21"/>
          <w:u w:val="single"/>
        </w:rPr>
        <w:t xml:space="preserve"> </w:t>
      </w:r>
      <w:r>
        <w:rPr>
          <w:spacing w:val="-3"/>
          <w:sz w:val="21"/>
          <w:u w:val="single"/>
        </w:rPr>
        <w:tab/>
      </w:r>
      <w:r>
        <w:rPr>
          <w:spacing w:val="-108"/>
          <w:sz w:val="21"/>
        </w:rPr>
        <w:t>。</w:t>
      </w:r>
      <w:r>
        <w:rPr>
          <w:sz w:val="21"/>
        </w:rPr>
        <w:t>（</w:t>
      </w:r>
      <w:r>
        <w:rPr>
          <w:spacing w:val="1"/>
          <w:sz w:val="21"/>
        </w:rPr>
        <w:t xml:space="preserve"> </w:t>
      </w:r>
      <w:r>
        <w:rPr>
          <w:spacing w:val="-3"/>
          <w:sz w:val="21"/>
        </w:rPr>
        <w:t>均</w:t>
      </w:r>
      <w:r>
        <w:rPr>
          <w:sz w:val="21"/>
        </w:rPr>
        <w:t>用已</w:t>
      </w:r>
      <w:r>
        <w:rPr>
          <w:spacing w:val="-3"/>
          <w:sz w:val="21"/>
        </w:rPr>
        <w:t>知</w:t>
      </w:r>
      <w:r>
        <w:rPr>
          <w:sz w:val="21"/>
        </w:rPr>
        <w:t>量</w:t>
      </w:r>
      <w:r>
        <w:rPr>
          <w:spacing w:val="-3"/>
          <w:sz w:val="21"/>
        </w:rPr>
        <w:t>和</w:t>
      </w:r>
      <w:r>
        <w:rPr>
          <w:sz w:val="21"/>
        </w:rPr>
        <w:t>测</w:t>
      </w:r>
      <w:r>
        <w:rPr>
          <w:spacing w:val="-3"/>
          <w:sz w:val="21"/>
        </w:rPr>
        <w:t>量</w:t>
      </w:r>
      <w:r>
        <w:rPr>
          <w:sz w:val="21"/>
        </w:rPr>
        <w:t>量</w:t>
      </w:r>
      <w:r>
        <w:rPr>
          <w:spacing w:val="-3"/>
          <w:sz w:val="21"/>
        </w:rPr>
        <w:t>表</w:t>
      </w:r>
      <w:r>
        <w:rPr>
          <w:sz w:val="21"/>
        </w:rPr>
        <w:t>示</w:t>
      </w:r>
      <w:r>
        <w:rPr>
          <w:spacing w:val="-3"/>
          <w:sz w:val="21"/>
        </w:rPr>
        <w:t>）</w:t>
      </w:r>
      <w:r>
        <w:rPr>
          <w:sz w:val="21"/>
        </w:rPr>
        <w:t xml:space="preserve"> </w:t>
      </w:r>
    </w:p>
    <w:p>
      <w:pPr>
        <w:pStyle w:val="5"/>
      </w:pPr>
      <w:r>
        <w:rPr>
          <w:w w:val="100"/>
        </w:rPr>
        <w:t xml:space="preserve"> </w:t>
      </w:r>
    </w:p>
    <w:p>
      <w:pPr>
        <w:pStyle w:val="5"/>
        <w:spacing w:before="119"/>
      </w:pPr>
      <w:r>
        <w:rPr>
          <w:w w:val="100"/>
        </w:rPr>
        <w:t xml:space="preserve"> </w:t>
      </w:r>
    </w:p>
    <w:p>
      <w:pPr>
        <w:spacing w:after="0"/>
        <w:sectPr>
          <w:footerReference r:id="rId5" w:type="default"/>
          <w:pgSz w:w="11910" w:h="16850"/>
          <w:pgMar w:top="1140" w:right="0" w:bottom="1440" w:left="1020" w:header="0" w:footer="1241" w:gutter="0"/>
          <w:pgNumType w:start="5"/>
          <w:cols w:space="708" w:num="1"/>
        </w:sectPr>
      </w:pPr>
    </w:p>
    <w:p>
      <w:pPr>
        <w:pStyle w:val="4"/>
        <w:spacing w:before="53"/>
      </w:pPr>
      <w:r>
        <w:t>六、计算题（共 20 分）</w:t>
      </w:r>
      <w:r>
        <w:rPr>
          <w:w w:val="99"/>
        </w:rPr>
        <w:t xml:space="preserve"> </w:t>
      </w:r>
    </w:p>
    <w:p>
      <w:pPr>
        <w:pStyle w:val="5"/>
        <w:spacing w:before="122" w:line="338" w:lineRule="auto"/>
        <w:ind w:left="386" w:right="1128" w:hanging="275"/>
      </w:pPr>
      <w:r>
        <w:pict>
          <v:shape id="_x0000_s1041" o:spid="_x0000_s1041" o:spt="202" type="#_x0000_t202" style="position:absolute;left:0pt;margin-left:267.25pt;margin-top:31.75pt;height:5.55pt;width:132.05pt;mso-position-horizontal-relative:page;z-index:-251645952;mso-width-relative:page;mso-height-relative:page;" filled="f" stroked="f" coordsize="21600,21600">
            <v:path/>
            <v:fill on="f" focussize="0,0"/>
            <v:stroke on="f" joinstyle="miter"/>
            <v:imagedata o:title=""/>
            <o:lock v:ext="edit"/>
            <v:textbox inset="0mm,0mm,0mm,0mm">
              <w:txbxContent>
                <w:p>
                  <w:pPr>
                    <w:tabs>
                      <w:tab w:val="left" w:pos="2529"/>
                    </w:tabs>
                    <w:spacing w:before="0" w:line="110" w:lineRule="exact"/>
                    <w:ind w:left="0" w:right="0" w:firstLine="0"/>
                    <w:jc w:val="left"/>
                    <w:rPr>
                      <w:sz w:val="11"/>
                    </w:rPr>
                  </w:pPr>
                  <w:r>
                    <w:rPr>
                      <w:sz w:val="11"/>
                    </w:rPr>
                    <w:t>水</w:t>
                  </w:r>
                  <w:r>
                    <w:rPr>
                      <w:sz w:val="11"/>
                    </w:rPr>
                    <w:tab/>
                  </w:r>
                  <w:r>
                    <w:rPr>
                      <w:spacing w:val="-19"/>
                      <w:sz w:val="11"/>
                    </w:rPr>
                    <w:t>氢</w:t>
                  </w:r>
                </w:p>
              </w:txbxContent>
            </v:textbox>
          </v:shape>
        </w:pict>
      </w:r>
      <w:r>
        <w:t>25．2019</w:t>
      </w:r>
      <w:r>
        <w:rPr>
          <w:spacing w:val="-29"/>
        </w:rPr>
        <w:t xml:space="preserve"> 年 </w:t>
      </w:r>
      <w:r>
        <w:t>5</w:t>
      </w:r>
      <w:r>
        <w:rPr>
          <w:spacing w:val="-30"/>
        </w:rPr>
        <w:t xml:space="preserve"> 月 </w:t>
      </w:r>
      <w:r>
        <w:t>6</w:t>
      </w:r>
      <w:r>
        <w:rPr>
          <w:spacing w:val="-13"/>
        </w:rPr>
        <w:t xml:space="preserve"> 日，聊城首批 </w:t>
      </w:r>
      <w:r>
        <w:t>30</w:t>
      </w:r>
      <w:r>
        <w:rPr>
          <w:spacing w:val="-8"/>
        </w:rPr>
        <w:t xml:space="preserve"> 辆氢燃料新能源公交车投放使用。氢燃料具有清洁无污染、效率高等</w:t>
      </w:r>
      <w:r>
        <w:rPr>
          <w:spacing w:val="-6"/>
          <w:w w:val="100"/>
        </w:rPr>
        <w:t>优点，被认为是</w:t>
      </w:r>
      <w:r>
        <w:rPr>
          <w:spacing w:val="-6"/>
        </w:rPr>
        <w:t xml:space="preserve"> </w:t>
      </w:r>
      <w:r>
        <w:rPr>
          <w:w w:val="100"/>
        </w:rPr>
        <w:t>21</w:t>
      </w:r>
      <w:r>
        <w:rPr>
          <w:spacing w:val="-55"/>
        </w:rPr>
        <w:t xml:space="preserve"> </w:t>
      </w:r>
      <w:r>
        <w:rPr>
          <w:spacing w:val="-3"/>
          <w:w w:val="100"/>
        </w:rPr>
        <w:t>世纪最理想的能源，[</w:t>
      </w:r>
      <w:r>
        <w:rPr>
          <w:w w:val="100"/>
        </w:rPr>
        <w:t>c</w:t>
      </w:r>
      <w:r>
        <w:rPr>
          <w:spacing w:val="-24"/>
        </w:rPr>
        <w:t xml:space="preserve">  </w:t>
      </w:r>
      <w:r>
        <w:rPr>
          <w:w w:val="100"/>
        </w:rPr>
        <w:t>＝</w:t>
      </w:r>
      <w:r>
        <w:rPr>
          <w:spacing w:val="-3"/>
          <w:w w:val="100"/>
        </w:rPr>
        <w:t>4</w:t>
      </w:r>
      <w:r>
        <w:rPr>
          <w:w w:val="100"/>
        </w:rPr>
        <w:t>.</w:t>
      </w:r>
      <w:r>
        <w:rPr>
          <w:spacing w:val="-1"/>
          <w:w w:val="100"/>
        </w:rPr>
        <w:t>2</w:t>
      </w:r>
      <w:r>
        <w:rPr>
          <w:spacing w:val="-3"/>
          <w:w w:val="100"/>
        </w:rPr>
        <w:t>×</w:t>
      </w:r>
      <w:r>
        <w:rPr>
          <w:w w:val="100"/>
        </w:rPr>
        <w:t>10</w:t>
      </w:r>
      <w:r>
        <w:rPr>
          <w:w w:val="100"/>
          <w:position w:val="11"/>
          <w:sz w:val="11"/>
        </w:rPr>
        <w:t>3</w:t>
      </w:r>
      <w:r>
        <w:rPr>
          <w:w w:val="100"/>
        </w:rPr>
        <w:t>J</w:t>
      </w:r>
      <w:r>
        <w:rPr>
          <w:spacing w:val="-2"/>
          <w:w w:val="100"/>
        </w:rPr>
        <w:t>/</w:t>
      </w:r>
      <w:r>
        <w:rPr>
          <w:w w:val="100"/>
        </w:rPr>
        <w:t>（kg</w:t>
      </w:r>
      <w:r>
        <w:rPr>
          <w:spacing w:val="-2"/>
          <w:w w:val="100"/>
        </w:rPr>
        <w:t>•℃</w:t>
      </w:r>
      <w:r>
        <w:rPr>
          <w:spacing w:val="-108"/>
          <w:w w:val="100"/>
        </w:rPr>
        <w:t>）</w:t>
      </w:r>
      <w:r>
        <w:rPr>
          <w:spacing w:val="-1"/>
          <w:w w:val="100"/>
        </w:rPr>
        <w:t>；</w:t>
      </w:r>
      <w:r>
        <w:rPr>
          <w:w w:val="100"/>
        </w:rPr>
        <w:t>q</w:t>
      </w:r>
      <w:r>
        <w:rPr>
          <w:spacing w:val="-25"/>
        </w:rPr>
        <w:t xml:space="preserve">  </w:t>
      </w:r>
      <w:r>
        <w:rPr>
          <w:w w:val="100"/>
        </w:rPr>
        <w:t>＝1.</w:t>
      </w:r>
      <w:r>
        <w:rPr>
          <w:spacing w:val="-3"/>
          <w:w w:val="100"/>
        </w:rPr>
        <w:t>4</w:t>
      </w:r>
      <w:r>
        <w:rPr>
          <w:w w:val="100"/>
        </w:rPr>
        <w:t>×10</w:t>
      </w:r>
      <w:r>
        <w:rPr>
          <w:w w:val="100"/>
          <w:position w:val="11"/>
          <w:sz w:val="11"/>
        </w:rPr>
        <w:t>8</w:t>
      </w:r>
      <w:r>
        <w:rPr>
          <w:spacing w:val="-3"/>
          <w:w w:val="100"/>
        </w:rPr>
        <w:t>J</w:t>
      </w:r>
      <w:r>
        <w:rPr>
          <w:w w:val="100"/>
        </w:rPr>
        <w:t>/k</w:t>
      </w:r>
      <w:r>
        <w:rPr>
          <w:spacing w:val="-2"/>
          <w:w w:val="100"/>
        </w:rPr>
        <w:t>g</w:t>
      </w:r>
      <w:r>
        <w:rPr>
          <w:w w:val="100"/>
        </w:rPr>
        <w:t>）]</w:t>
      </w:r>
      <w:r>
        <w:rPr>
          <w:spacing w:val="-3"/>
          <w:w w:val="100"/>
        </w:rPr>
        <w:t>求：</w:t>
      </w:r>
      <w:r>
        <w:rPr>
          <w:w w:val="100"/>
        </w:rPr>
        <w:t xml:space="preserve"> </w:t>
      </w:r>
    </w:p>
    <w:p>
      <w:pPr>
        <w:pStyle w:val="9"/>
        <w:numPr>
          <w:ilvl w:val="1"/>
          <w:numId w:val="12"/>
        </w:numPr>
        <w:tabs>
          <w:tab w:val="left" w:pos="916"/>
        </w:tabs>
        <w:spacing w:before="12" w:after="0" w:line="240" w:lineRule="auto"/>
        <w:ind w:left="915" w:right="0" w:hanging="530"/>
        <w:jc w:val="left"/>
        <w:rPr>
          <w:sz w:val="21"/>
        </w:rPr>
      </w:pPr>
      <w:r>
        <w:rPr>
          <w:spacing w:val="-15"/>
          <w:sz w:val="21"/>
        </w:rPr>
        <w:t xml:space="preserve">质量为 </w:t>
      </w:r>
      <w:r>
        <w:rPr>
          <w:sz w:val="21"/>
        </w:rPr>
        <w:t>0.3kg</w:t>
      </w:r>
      <w:r>
        <w:rPr>
          <w:spacing w:val="-9"/>
          <w:sz w:val="21"/>
        </w:rPr>
        <w:t xml:space="preserve"> 的氢燃料完全燃烧放出的热量；</w:t>
      </w:r>
      <w:r>
        <w:rPr>
          <w:sz w:val="21"/>
        </w:rPr>
        <w:t xml:space="preserve"> </w:t>
      </w:r>
    </w:p>
    <w:p>
      <w:pPr>
        <w:pStyle w:val="9"/>
        <w:numPr>
          <w:ilvl w:val="1"/>
          <w:numId w:val="12"/>
        </w:numPr>
        <w:tabs>
          <w:tab w:val="left" w:pos="916"/>
        </w:tabs>
        <w:spacing w:before="119" w:after="0" w:line="240" w:lineRule="auto"/>
        <w:ind w:left="915" w:right="0" w:hanging="530"/>
        <w:jc w:val="left"/>
        <w:rPr>
          <w:sz w:val="21"/>
        </w:rPr>
      </w:pPr>
      <w:r>
        <w:rPr>
          <w:spacing w:val="-8"/>
          <w:sz w:val="21"/>
        </w:rPr>
        <w:t xml:space="preserve">若这些热量全部被质量为 </w:t>
      </w:r>
      <w:r>
        <w:rPr>
          <w:sz w:val="21"/>
        </w:rPr>
        <w:t>200kg</w:t>
      </w:r>
      <w:r>
        <w:rPr>
          <w:spacing w:val="-13"/>
          <w:sz w:val="21"/>
        </w:rPr>
        <w:t xml:space="preserve">，温度为 </w:t>
      </w:r>
      <w:r>
        <w:rPr>
          <w:sz w:val="21"/>
        </w:rPr>
        <w:t>15</w:t>
      </w:r>
      <w:r>
        <w:rPr>
          <w:spacing w:val="-3"/>
          <w:sz w:val="21"/>
        </w:rPr>
        <w:t>℃的水吸收，则水升高的温度；</w:t>
      </w:r>
      <w:r>
        <w:rPr>
          <w:sz w:val="21"/>
        </w:rPr>
        <w:t xml:space="preserve"> </w:t>
      </w:r>
    </w:p>
    <w:p>
      <w:pPr>
        <w:pStyle w:val="9"/>
        <w:numPr>
          <w:ilvl w:val="1"/>
          <w:numId w:val="12"/>
        </w:numPr>
        <w:tabs>
          <w:tab w:val="left" w:pos="916"/>
        </w:tabs>
        <w:spacing w:before="123" w:after="0" w:line="348" w:lineRule="auto"/>
        <w:ind w:left="386" w:right="1126" w:firstLine="0"/>
        <w:jc w:val="left"/>
        <w:rPr>
          <w:sz w:val="21"/>
        </w:rPr>
      </w:pPr>
      <w:r>
        <w:rPr>
          <w:spacing w:val="-7"/>
          <w:sz w:val="21"/>
        </w:rPr>
        <w:t xml:space="preserve">某氢能源公交车以 </w:t>
      </w:r>
      <w:r>
        <w:rPr>
          <w:sz w:val="21"/>
        </w:rPr>
        <w:t>140kW</w:t>
      </w:r>
      <w:r>
        <w:rPr>
          <w:spacing w:val="-10"/>
          <w:sz w:val="21"/>
        </w:rPr>
        <w:t xml:space="preserve"> 的恒定功率做匀速行驶，如果 </w:t>
      </w:r>
      <w:r>
        <w:rPr>
          <w:sz w:val="21"/>
        </w:rPr>
        <w:t>0.3kg</w:t>
      </w:r>
      <w:r>
        <w:rPr>
          <w:spacing w:val="-8"/>
          <w:sz w:val="21"/>
        </w:rPr>
        <w:t xml:space="preserve"> 的氢燃料完全燃烧获得热量的焦耳</w:t>
      </w:r>
      <w:r>
        <w:rPr>
          <w:spacing w:val="-5"/>
          <w:sz w:val="21"/>
        </w:rPr>
        <w:t>数和公交车所做的功相等，则这些热量能让该公交车匀速行驶多长时间。</w:t>
      </w:r>
      <w:r>
        <w:rPr>
          <w:sz w:val="21"/>
        </w:rPr>
        <w:t xml:space="preserve"> </w:t>
      </w:r>
    </w:p>
    <w:p>
      <w:pPr>
        <w:pStyle w:val="5"/>
        <w:spacing w:line="269" w:lineRule="exact"/>
        <w:ind w:left="386"/>
      </w:pPr>
      <w:r>
        <w:rPr>
          <w:w w:val="100"/>
        </w:rPr>
        <w:t xml:space="preserve"> </w:t>
      </w:r>
    </w:p>
    <w:p>
      <w:pPr>
        <w:pStyle w:val="5"/>
        <w:spacing w:before="119"/>
      </w:pPr>
      <w:r>
        <w:rPr>
          <w:w w:val="100"/>
        </w:rPr>
        <w:t xml:space="preserve"> </w:t>
      </w:r>
    </w:p>
    <w:p>
      <w:pPr>
        <w:pStyle w:val="5"/>
        <w:spacing w:before="123"/>
      </w:pPr>
      <w:r>
        <w:rPr>
          <w:w w:val="100"/>
        </w:rPr>
        <w:t xml:space="preserve"> </w:t>
      </w:r>
    </w:p>
    <w:p>
      <w:pPr>
        <w:pStyle w:val="9"/>
        <w:numPr>
          <w:ilvl w:val="0"/>
          <w:numId w:val="13"/>
        </w:numPr>
        <w:tabs>
          <w:tab w:val="left" w:pos="432"/>
        </w:tabs>
        <w:spacing w:before="110" w:after="0" w:line="333" w:lineRule="auto"/>
        <w:ind w:left="112" w:right="1126" w:firstLine="0"/>
        <w:jc w:val="left"/>
        <w:rPr>
          <w:sz w:val="21"/>
        </w:rPr>
      </w:pPr>
      <w:r>
        <w:rPr>
          <w:spacing w:val="-19"/>
          <w:sz w:val="21"/>
        </w:rPr>
        <w:t xml:space="preserve">如图 </w:t>
      </w:r>
      <w:r>
        <w:rPr>
          <w:sz w:val="21"/>
        </w:rPr>
        <w:t>20</w:t>
      </w:r>
      <w:r>
        <w:rPr>
          <w:spacing w:val="-4"/>
          <w:sz w:val="21"/>
        </w:rPr>
        <w:t xml:space="preserve"> 甲所示，灯泡</w:t>
      </w:r>
      <w:r>
        <w:rPr>
          <w:sz w:val="21"/>
        </w:rPr>
        <w:t>L</w:t>
      </w:r>
      <w:r>
        <w:rPr>
          <w:spacing w:val="-17"/>
          <w:sz w:val="21"/>
        </w:rPr>
        <w:t xml:space="preserve"> 标有</w:t>
      </w:r>
      <w:r>
        <w:rPr>
          <w:sz w:val="21"/>
        </w:rPr>
        <w:t>“20</w:t>
      </w:r>
      <w:r>
        <w:rPr>
          <w:spacing w:val="-22"/>
          <w:sz w:val="21"/>
        </w:rPr>
        <w:t xml:space="preserve"> </w:t>
      </w:r>
      <w:r>
        <w:rPr>
          <w:sz w:val="21"/>
        </w:rPr>
        <w:t>V</w:t>
      </w:r>
      <w:r>
        <w:rPr>
          <w:spacing w:val="10"/>
          <w:sz w:val="21"/>
        </w:rPr>
        <w:t xml:space="preserve"> </w:t>
      </w:r>
      <w:r>
        <w:rPr>
          <w:sz w:val="21"/>
        </w:rPr>
        <w:t>8</w:t>
      </w:r>
      <w:r>
        <w:rPr>
          <w:spacing w:val="-22"/>
          <w:sz w:val="21"/>
        </w:rPr>
        <w:t xml:space="preserve"> </w:t>
      </w:r>
      <w:r>
        <w:rPr>
          <w:sz w:val="21"/>
        </w:rPr>
        <w:t>W</w:t>
      </w:r>
      <w:r>
        <w:rPr>
          <w:spacing w:val="-7"/>
          <w:sz w:val="21"/>
        </w:rPr>
        <w:t xml:space="preserve">”的字样，把它与滑动变阻器 </w:t>
      </w:r>
      <w:r>
        <w:rPr>
          <w:i/>
          <w:sz w:val="22"/>
        </w:rPr>
        <w:t>R</w:t>
      </w:r>
      <w:r>
        <w:rPr>
          <w:spacing w:val="-4"/>
          <w:sz w:val="21"/>
        </w:rPr>
        <w:t>′串联接入电路，电源电压恒</w:t>
      </w:r>
      <w:r>
        <w:rPr>
          <w:spacing w:val="-29"/>
          <w:sz w:val="21"/>
        </w:rPr>
        <w:t xml:space="preserve">为 </w:t>
      </w:r>
      <w:r>
        <w:rPr>
          <w:sz w:val="21"/>
        </w:rPr>
        <w:t>25</w:t>
      </w:r>
      <w:r>
        <w:rPr>
          <w:spacing w:val="-3"/>
          <w:sz w:val="21"/>
        </w:rPr>
        <w:t xml:space="preserve"> </w:t>
      </w:r>
      <w:r>
        <w:rPr>
          <w:sz w:val="21"/>
        </w:rPr>
        <w:t>V</w:t>
      </w:r>
      <w:r>
        <w:rPr>
          <w:spacing w:val="16"/>
          <w:sz w:val="21"/>
        </w:rPr>
        <w:t>，灯泡</w:t>
      </w:r>
      <w:r>
        <w:rPr>
          <w:sz w:val="21"/>
        </w:rPr>
        <w:t>L</w:t>
      </w:r>
      <w:r>
        <w:rPr>
          <w:spacing w:val="-36"/>
          <w:sz w:val="21"/>
        </w:rPr>
        <w:t xml:space="preserve"> 的 </w:t>
      </w:r>
      <w:r>
        <w:rPr>
          <w:i/>
          <w:sz w:val="22"/>
        </w:rPr>
        <w:t>I</w:t>
      </w:r>
      <w:r>
        <w:rPr>
          <w:sz w:val="21"/>
        </w:rPr>
        <w:t>－</w:t>
      </w:r>
      <w:r>
        <w:rPr>
          <w:i/>
          <w:sz w:val="22"/>
        </w:rPr>
        <w:t>U</w:t>
      </w:r>
      <w:r>
        <w:rPr>
          <w:i/>
          <w:spacing w:val="-60"/>
          <w:sz w:val="22"/>
        </w:rPr>
        <w:t xml:space="preserve"> </w:t>
      </w:r>
      <w:r>
        <w:rPr>
          <w:spacing w:val="-12"/>
          <w:sz w:val="21"/>
        </w:rPr>
        <w:t xml:space="preserve">图像如图 </w:t>
      </w:r>
      <w:r>
        <w:rPr>
          <w:sz w:val="21"/>
        </w:rPr>
        <w:t>20</w:t>
      </w:r>
      <w:r>
        <w:rPr>
          <w:spacing w:val="-10"/>
          <w:sz w:val="21"/>
        </w:rPr>
        <w:t xml:space="preserve"> 乙所示．求：</w:t>
      </w:r>
      <w:r>
        <w:rPr>
          <w:sz w:val="21"/>
        </w:rPr>
        <w:t xml:space="preserve"> </w:t>
      </w:r>
    </w:p>
    <w:p>
      <w:pPr>
        <w:pStyle w:val="5"/>
        <w:spacing w:before="6" w:line="343" w:lineRule="auto"/>
        <w:ind w:right="5166"/>
      </w:pPr>
      <w:r>
        <w:drawing>
          <wp:anchor distT="0" distB="0" distL="0" distR="0" simplePos="0" relativeHeight="251668480" behindDoc="1" locked="0" layoutInCell="1" allowOverlap="1">
            <wp:simplePos x="0" y="0"/>
            <wp:positionH relativeFrom="page">
              <wp:posOffset>4322445</wp:posOffset>
            </wp:positionH>
            <wp:positionV relativeFrom="paragraph">
              <wp:posOffset>46990</wp:posOffset>
            </wp:positionV>
            <wp:extent cx="2447925" cy="1057910"/>
            <wp:effectExtent l="0" t="0" r="0" b="0"/>
            <wp:wrapNone/>
            <wp:docPr id="3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1.png"/>
                    <pic:cNvPicPr>
                      <a:picLocks noChangeAspect="1"/>
                    </pic:cNvPicPr>
                  </pic:nvPicPr>
                  <pic:blipFill>
                    <a:blip r:embed="rId29" cstate="print"/>
                    <a:stretch>
                      <a:fillRect/>
                    </a:stretch>
                  </pic:blipFill>
                  <pic:spPr>
                    <a:xfrm>
                      <a:off x="0" y="0"/>
                      <a:ext cx="2447925" cy="1057897"/>
                    </a:xfrm>
                    <a:prstGeom prst="rect">
                      <a:avLst/>
                    </a:prstGeom>
                  </pic:spPr>
                </pic:pic>
              </a:graphicData>
            </a:graphic>
          </wp:anchor>
        </w:drawing>
      </w:r>
      <w:r>
        <w:t>(1)</w:t>
      </w:r>
      <w:r>
        <w:rPr>
          <w:spacing w:val="-15"/>
        </w:rPr>
        <w:t xml:space="preserve">当灯泡 </w:t>
      </w:r>
      <w:r>
        <w:t>L</w:t>
      </w:r>
      <w:r>
        <w:rPr>
          <w:spacing w:val="-12"/>
        </w:rPr>
        <w:t xml:space="preserve"> 正常发光时，整个电路 </w:t>
      </w:r>
      <w:r>
        <w:rPr>
          <w:spacing w:val="-3"/>
        </w:rPr>
        <w:t>1</w:t>
      </w:r>
      <w:r>
        <w:rPr>
          <w:spacing w:val="6"/>
        </w:rPr>
        <w:t xml:space="preserve"> </w:t>
      </w:r>
      <w:r>
        <w:t>min</w:t>
      </w:r>
      <w:r>
        <w:rPr>
          <w:spacing w:val="-10"/>
        </w:rPr>
        <w:t xml:space="preserve"> 内消耗的电能； </w:t>
      </w:r>
      <w:r>
        <w:t>(2)</w:t>
      </w:r>
      <w:r>
        <w:rPr>
          <w:spacing w:val="-7"/>
        </w:rPr>
        <w:t xml:space="preserve">移动滑动变阻器的滑片 </w:t>
      </w:r>
      <w:r>
        <w:rPr>
          <w:i/>
          <w:sz w:val="22"/>
        </w:rPr>
        <w:t>P</w:t>
      </w:r>
      <w:r>
        <w:rPr>
          <w:spacing w:val="-9"/>
        </w:rPr>
        <w:t xml:space="preserve">，使灯泡 </w:t>
      </w:r>
      <w:r>
        <w:t>L</w:t>
      </w:r>
      <w:r>
        <w:rPr>
          <w:spacing w:val="-12"/>
        </w:rPr>
        <w:t xml:space="preserve"> 消耗的实际功率为 </w:t>
      </w:r>
      <w:r>
        <w:rPr>
          <w:spacing w:val="-3"/>
        </w:rPr>
        <w:t xml:space="preserve">3 </w:t>
      </w:r>
      <w:r>
        <w:rPr>
          <w:spacing w:val="-37"/>
        </w:rPr>
        <w:t>W</w:t>
      </w:r>
      <w:r>
        <w:rPr>
          <w:spacing w:val="-8"/>
        </w:rPr>
        <w:t>，滑动变阻器连入电路的电阻值为多少？滑动变阻器消耗的</w:t>
      </w:r>
      <w:r>
        <w:rPr>
          <w:spacing w:val="-5"/>
        </w:rPr>
        <w:t>电功率为多少？</w:t>
      </w:r>
      <w:r>
        <w:t xml:space="preserve"> </w:t>
      </w:r>
    </w:p>
    <w:p>
      <w:pPr>
        <w:spacing w:before="86"/>
        <w:ind w:left="0" w:right="2977" w:firstLine="0"/>
        <w:jc w:val="right"/>
        <w:rPr>
          <w:rFonts w:hint="eastAsia" w:ascii="楷体" w:eastAsia="楷体"/>
          <w:sz w:val="18"/>
        </w:rPr>
      </w:pPr>
      <w:r>
        <w:rPr>
          <w:rFonts w:hint="eastAsia" w:ascii="楷体" w:eastAsia="楷体"/>
          <w:sz w:val="18"/>
        </w:rPr>
        <w:t>图 20</w:t>
      </w:r>
    </w:p>
    <w:p>
      <w:pPr>
        <w:pStyle w:val="5"/>
        <w:ind w:left="0"/>
        <w:rPr>
          <w:rFonts w:ascii="楷体"/>
          <w:sz w:val="20"/>
        </w:rPr>
      </w:pPr>
    </w:p>
    <w:p>
      <w:pPr>
        <w:pStyle w:val="5"/>
        <w:ind w:left="0"/>
        <w:rPr>
          <w:rFonts w:ascii="楷体"/>
          <w:sz w:val="20"/>
        </w:rPr>
      </w:pPr>
    </w:p>
    <w:p>
      <w:pPr>
        <w:pStyle w:val="5"/>
        <w:spacing w:before="6"/>
        <w:ind w:left="0"/>
        <w:rPr>
          <w:rFonts w:ascii="楷体"/>
          <w:sz w:val="19"/>
        </w:rPr>
      </w:pPr>
    </w:p>
    <w:p>
      <w:pPr>
        <w:pStyle w:val="9"/>
        <w:numPr>
          <w:ilvl w:val="0"/>
          <w:numId w:val="13"/>
        </w:numPr>
        <w:tabs>
          <w:tab w:val="left" w:pos="537"/>
        </w:tabs>
        <w:spacing w:before="86" w:after="0" w:line="343" w:lineRule="auto"/>
        <w:ind w:left="112" w:right="1126" w:firstLine="0"/>
        <w:jc w:val="both"/>
        <w:rPr>
          <w:sz w:val="21"/>
        </w:rPr>
      </w:pPr>
      <w:r>
        <w:rPr>
          <w:spacing w:val="-17"/>
          <w:sz w:val="21"/>
        </w:rPr>
        <w:t xml:space="preserve">如图 </w:t>
      </w:r>
      <w:r>
        <w:rPr>
          <w:sz w:val="21"/>
        </w:rPr>
        <w:t>21</w:t>
      </w:r>
      <w:r>
        <w:rPr>
          <w:spacing w:val="-11"/>
          <w:sz w:val="21"/>
        </w:rPr>
        <w:t xml:space="preserve"> 甲所示，水平放置的平底柱形容器 </w:t>
      </w:r>
      <w:r>
        <w:rPr>
          <w:sz w:val="21"/>
        </w:rPr>
        <w:t>A</w:t>
      </w:r>
      <w:r>
        <w:rPr>
          <w:spacing w:val="-15"/>
          <w:sz w:val="21"/>
        </w:rPr>
        <w:t xml:space="preserve"> 的底面积为 </w:t>
      </w:r>
      <w:r>
        <w:rPr>
          <w:sz w:val="21"/>
        </w:rPr>
        <w:t>200cm</w:t>
      </w:r>
      <w:r>
        <w:rPr>
          <w:position w:val="11"/>
          <w:sz w:val="11"/>
        </w:rPr>
        <w:t>2</w:t>
      </w:r>
      <w:r>
        <w:rPr>
          <w:spacing w:val="-7"/>
          <w:sz w:val="21"/>
        </w:rPr>
        <w:t xml:space="preserve">。不吸水的正方体木块 </w:t>
      </w:r>
      <w:r>
        <w:rPr>
          <w:sz w:val="21"/>
        </w:rPr>
        <w:t>B</w:t>
      </w:r>
      <w:r>
        <w:rPr>
          <w:spacing w:val="-24"/>
          <w:sz w:val="21"/>
        </w:rPr>
        <w:t xml:space="preserve"> 重为 </w:t>
      </w:r>
      <w:r>
        <w:rPr>
          <w:sz w:val="21"/>
        </w:rPr>
        <w:t>5N</w:t>
      </w:r>
      <w:r>
        <w:rPr>
          <w:spacing w:val="-2"/>
          <w:sz w:val="21"/>
        </w:rPr>
        <w:t>，边</w:t>
      </w:r>
      <w:r>
        <w:rPr>
          <w:spacing w:val="-4"/>
          <w:sz w:val="21"/>
        </w:rPr>
        <w:t xml:space="preserve">长为 </w:t>
      </w:r>
      <w:r>
        <w:rPr>
          <w:spacing w:val="-6"/>
          <w:sz w:val="21"/>
        </w:rPr>
        <w:t>10cm</w:t>
      </w:r>
      <w:r>
        <w:rPr>
          <w:spacing w:val="-7"/>
          <w:sz w:val="21"/>
        </w:rPr>
        <w:t>，静止在容器底部。质量体积忽略的细线一端固定在容器底部，另一端固定在木块底面中央，且</w:t>
      </w:r>
      <w:r>
        <w:rPr>
          <w:spacing w:val="-13"/>
          <w:sz w:val="21"/>
        </w:rPr>
        <w:t xml:space="preserve">细线的长度 </w:t>
      </w:r>
      <w:r>
        <w:rPr>
          <w:sz w:val="21"/>
        </w:rPr>
        <w:t>L＝5cm</w:t>
      </w:r>
      <w:r>
        <w:rPr>
          <w:spacing w:val="-9"/>
          <w:sz w:val="21"/>
        </w:rPr>
        <w:t xml:space="preserve">。已知水的密度是 </w:t>
      </w:r>
      <w:r>
        <w:rPr>
          <w:sz w:val="21"/>
        </w:rPr>
        <w:t>1.0×10</w:t>
      </w:r>
      <w:r>
        <w:rPr>
          <w:position w:val="11"/>
          <w:sz w:val="11"/>
        </w:rPr>
        <w:t>3</w:t>
      </w:r>
      <w:r>
        <w:rPr>
          <w:sz w:val="21"/>
        </w:rPr>
        <w:t>kg/m</w:t>
      </w:r>
      <w:r>
        <w:rPr>
          <w:position w:val="11"/>
          <w:sz w:val="11"/>
        </w:rPr>
        <w:t>3</w:t>
      </w:r>
      <w:r>
        <w:rPr>
          <w:sz w:val="21"/>
        </w:rPr>
        <w:t xml:space="preserve">，求： </w:t>
      </w:r>
    </w:p>
    <w:p>
      <w:pPr>
        <w:pStyle w:val="9"/>
        <w:numPr>
          <w:ilvl w:val="0"/>
          <w:numId w:val="14"/>
        </w:numPr>
        <w:tabs>
          <w:tab w:val="left" w:pos="643"/>
        </w:tabs>
        <w:spacing w:before="4" w:after="0" w:line="240" w:lineRule="auto"/>
        <w:ind w:left="642" w:right="0" w:hanging="531"/>
        <w:jc w:val="left"/>
        <w:rPr>
          <w:sz w:val="21"/>
        </w:rPr>
      </w:pPr>
      <w:r>
        <w:rPr>
          <w:spacing w:val="-3"/>
          <w:sz w:val="21"/>
        </w:rPr>
        <w:t>甲图中，木块对容器底部的压强多大？</w:t>
      </w:r>
      <w:r>
        <w:rPr>
          <w:sz w:val="21"/>
        </w:rPr>
        <w:t xml:space="preserve"> </w:t>
      </w:r>
    </w:p>
    <w:p>
      <w:pPr>
        <w:pStyle w:val="9"/>
        <w:numPr>
          <w:ilvl w:val="0"/>
          <w:numId w:val="14"/>
        </w:numPr>
        <w:tabs>
          <w:tab w:val="left" w:pos="643"/>
        </w:tabs>
        <w:spacing w:before="122" w:after="0" w:line="348" w:lineRule="auto"/>
        <w:ind w:left="112" w:right="1128" w:firstLine="0"/>
        <w:jc w:val="left"/>
        <w:rPr>
          <w:sz w:val="21"/>
        </w:rPr>
      </w:pPr>
      <w:r>
        <w:drawing>
          <wp:anchor distT="0" distB="0" distL="0" distR="0" simplePos="0" relativeHeight="251669504" behindDoc="1" locked="0" layoutInCell="1" allowOverlap="1">
            <wp:simplePos x="0" y="0"/>
            <wp:positionH relativeFrom="page">
              <wp:posOffset>5557520</wp:posOffset>
            </wp:positionH>
            <wp:positionV relativeFrom="paragraph">
              <wp:posOffset>417195</wp:posOffset>
            </wp:positionV>
            <wp:extent cx="1228725" cy="933450"/>
            <wp:effectExtent l="0" t="0" r="0" b="0"/>
            <wp:wrapNone/>
            <wp:docPr id="33"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22.png"/>
                    <pic:cNvPicPr>
                      <a:picLocks noChangeAspect="1"/>
                    </pic:cNvPicPr>
                  </pic:nvPicPr>
                  <pic:blipFill>
                    <a:blip r:embed="rId30" cstate="print"/>
                    <a:stretch>
                      <a:fillRect/>
                    </a:stretch>
                  </pic:blipFill>
                  <pic:spPr>
                    <a:xfrm>
                      <a:off x="0" y="0"/>
                      <a:ext cx="1228725" cy="933450"/>
                    </a:xfrm>
                    <a:prstGeom prst="rect">
                      <a:avLst/>
                    </a:prstGeom>
                  </pic:spPr>
                </pic:pic>
              </a:graphicData>
            </a:graphic>
          </wp:anchor>
        </w:drawing>
      </w:r>
      <w:r>
        <w:rPr>
          <w:spacing w:val="-13"/>
          <w:sz w:val="21"/>
        </w:rPr>
        <w:t xml:space="preserve">向容器 </w:t>
      </w:r>
      <w:r>
        <w:rPr>
          <w:sz w:val="21"/>
        </w:rPr>
        <w:t>A</w:t>
      </w:r>
      <w:r>
        <w:rPr>
          <w:spacing w:val="-12"/>
          <w:sz w:val="21"/>
        </w:rPr>
        <w:t xml:space="preserve"> 中缓慢加水，当细线受到的拉力为 </w:t>
      </w:r>
      <w:r>
        <w:rPr>
          <w:sz w:val="21"/>
        </w:rPr>
        <w:t>1N</w:t>
      </w:r>
      <w:r>
        <w:rPr>
          <w:spacing w:val="-11"/>
          <w:sz w:val="21"/>
        </w:rPr>
        <w:t xml:space="preserve"> 时，停止加水，如图乙所示，此时木块 </w:t>
      </w:r>
      <w:r>
        <w:rPr>
          <w:sz w:val="21"/>
        </w:rPr>
        <w:t>B</w:t>
      </w:r>
      <w:r>
        <w:rPr>
          <w:spacing w:val="-10"/>
          <w:sz w:val="21"/>
        </w:rPr>
        <w:t xml:space="preserve"> 受到的浮力</w:t>
      </w:r>
      <w:r>
        <w:rPr>
          <w:spacing w:val="-6"/>
          <w:sz w:val="21"/>
        </w:rPr>
        <w:t xml:space="preserve">是多大？ </w:t>
      </w:r>
    </w:p>
    <w:p>
      <w:pPr>
        <w:pStyle w:val="9"/>
        <w:numPr>
          <w:ilvl w:val="0"/>
          <w:numId w:val="14"/>
        </w:numPr>
        <w:tabs>
          <w:tab w:val="left" w:pos="640"/>
        </w:tabs>
        <w:spacing w:before="1" w:after="0" w:line="348" w:lineRule="auto"/>
        <w:ind w:left="112" w:right="3358" w:firstLine="0"/>
        <w:jc w:val="left"/>
        <w:rPr>
          <w:sz w:val="21"/>
        </w:rPr>
      </w:pPr>
      <w:r>
        <w:rPr>
          <w:spacing w:val="7"/>
          <w:sz w:val="21"/>
        </w:rPr>
        <w:t>将图乙中与</w:t>
      </w:r>
      <w:r>
        <w:rPr>
          <w:sz w:val="21"/>
        </w:rPr>
        <w:t>B</w:t>
      </w:r>
      <w:r>
        <w:rPr>
          <w:spacing w:val="-8"/>
          <w:sz w:val="21"/>
        </w:rPr>
        <w:t xml:space="preserve"> 相连的细线剪断，当木块静止时，容器底部受到水的压强是多大？ </w:t>
      </w:r>
    </w:p>
    <w:p>
      <w:pPr>
        <w:pStyle w:val="5"/>
        <w:spacing w:line="269" w:lineRule="exact"/>
      </w:pPr>
      <w:r>
        <w:rPr>
          <w:w w:val="100"/>
        </w:rPr>
        <w:t xml:space="preserve"> </w:t>
      </w:r>
    </w:p>
    <w:p>
      <w:pPr>
        <w:pStyle w:val="5"/>
        <w:spacing w:before="8"/>
        <w:ind w:left="0"/>
        <w:rPr>
          <w:sz w:val="11"/>
        </w:rPr>
      </w:pPr>
    </w:p>
    <w:p>
      <w:pPr>
        <w:spacing w:before="75"/>
        <w:ind w:left="0" w:right="2014" w:firstLine="0"/>
        <w:jc w:val="right"/>
        <w:rPr>
          <w:rFonts w:hint="eastAsia" w:ascii="楷体" w:eastAsia="楷体"/>
          <w:sz w:val="18"/>
        </w:rPr>
      </w:pPr>
      <w:r>
        <w:rPr>
          <w:rFonts w:hint="eastAsia" w:ascii="楷体" w:eastAsia="楷体"/>
          <w:sz w:val="18"/>
        </w:rPr>
        <w:t>图 21</w:t>
      </w:r>
    </w:p>
    <w:p>
      <w:pPr>
        <w:spacing w:after="0"/>
        <w:jc w:val="right"/>
        <w:rPr>
          <w:rFonts w:hint="eastAsia" w:ascii="楷体" w:eastAsia="楷体"/>
          <w:sz w:val="18"/>
        </w:rPr>
        <w:sectPr>
          <w:pgSz w:w="11910" w:h="16850"/>
          <w:pgMar w:top="1140" w:right="0" w:bottom="1440" w:left="1020" w:header="0" w:footer="1241" w:gutter="0"/>
          <w:cols w:space="708" w:num="1"/>
        </w:sectPr>
      </w:pPr>
    </w:p>
    <w:p>
      <w:pPr>
        <w:pStyle w:val="9"/>
        <w:numPr>
          <w:ilvl w:val="0"/>
          <w:numId w:val="0"/>
        </w:numPr>
        <w:tabs>
          <w:tab w:val="left" w:pos="1231"/>
        </w:tabs>
        <w:spacing w:before="0" w:after="0" w:line="269" w:lineRule="exact"/>
        <w:ind w:left="700" w:leftChars="0" w:right="0" w:rightChars="0"/>
        <w:jc w:val="left"/>
        <w:rPr>
          <w:sz w:val="21"/>
        </w:rPr>
      </w:pPr>
    </w:p>
    <w:p>
      <w:pPr>
        <w:pStyle w:val="9"/>
        <w:numPr>
          <w:ilvl w:val="0"/>
          <w:numId w:val="0"/>
        </w:numPr>
        <w:tabs>
          <w:tab w:val="left" w:pos="1231"/>
        </w:tabs>
        <w:spacing w:before="0" w:after="0" w:line="269" w:lineRule="exact"/>
        <w:ind w:left="700" w:leftChars="0" w:right="0" w:rightChars="0"/>
        <w:jc w:val="left"/>
        <w:rPr>
          <w:sz w:val="21"/>
        </w:rPr>
      </w:pPr>
    </w:p>
    <w:p>
      <w:pPr>
        <w:pStyle w:val="9"/>
        <w:numPr>
          <w:ilvl w:val="0"/>
          <w:numId w:val="0"/>
        </w:numPr>
        <w:tabs>
          <w:tab w:val="left" w:pos="1231"/>
        </w:tabs>
        <w:spacing w:before="0" w:after="0" w:line="269" w:lineRule="exact"/>
        <w:ind w:left="700" w:leftChars="0" w:right="0" w:rightChars="0"/>
        <w:jc w:val="left"/>
        <w:rPr>
          <w:sz w:val="21"/>
        </w:rPr>
      </w:pPr>
    </w:p>
    <w:p>
      <w:pPr>
        <w:pStyle w:val="9"/>
        <w:numPr>
          <w:ilvl w:val="0"/>
          <w:numId w:val="0"/>
        </w:numPr>
        <w:tabs>
          <w:tab w:val="left" w:pos="1231"/>
        </w:tabs>
        <w:spacing w:before="0" w:after="0" w:line="269" w:lineRule="exact"/>
        <w:ind w:left="700" w:leftChars="0" w:right="0" w:rightChars="0"/>
        <w:jc w:val="left"/>
        <w:rPr>
          <w:sz w:val="21"/>
        </w:rPr>
      </w:pPr>
    </w:p>
    <w:p>
      <w:pPr>
        <w:pStyle w:val="9"/>
        <w:numPr>
          <w:ilvl w:val="0"/>
          <w:numId w:val="0"/>
        </w:numPr>
        <w:tabs>
          <w:tab w:val="left" w:pos="1231"/>
        </w:tabs>
        <w:spacing w:before="0" w:after="0" w:line="269" w:lineRule="exact"/>
        <w:ind w:left="700" w:leftChars="0" w:right="0" w:rightChars="0"/>
        <w:jc w:val="left"/>
        <w:rPr>
          <w:sz w:val="21"/>
        </w:rPr>
      </w:pPr>
    </w:p>
    <w:p>
      <w:pPr>
        <w:pStyle w:val="9"/>
        <w:numPr>
          <w:ilvl w:val="0"/>
          <w:numId w:val="0"/>
        </w:numPr>
        <w:tabs>
          <w:tab w:val="left" w:pos="1231"/>
        </w:tabs>
        <w:spacing w:before="0" w:after="0" w:line="269" w:lineRule="exact"/>
        <w:ind w:left="700" w:leftChars="0" w:right="0" w:rightChars="0"/>
        <w:jc w:val="left"/>
        <w:rPr>
          <w:sz w:val="21"/>
        </w:rPr>
      </w:pPr>
    </w:p>
    <w:p>
      <w:pPr>
        <w:pStyle w:val="9"/>
        <w:numPr>
          <w:ilvl w:val="0"/>
          <w:numId w:val="0"/>
        </w:numPr>
        <w:tabs>
          <w:tab w:val="left" w:pos="1231"/>
        </w:tabs>
        <w:spacing w:before="0" w:after="0" w:line="269" w:lineRule="exact"/>
        <w:ind w:left="700" w:leftChars="0" w:right="0" w:rightChars="0"/>
        <w:jc w:val="left"/>
        <w:rPr>
          <w:sz w:val="21"/>
        </w:rPr>
      </w:pPr>
    </w:p>
    <w:p>
      <w:pPr>
        <w:pStyle w:val="9"/>
        <w:numPr>
          <w:ilvl w:val="0"/>
          <w:numId w:val="0"/>
        </w:numPr>
        <w:tabs>
          <w:tab w:val="left" w:pos="1231"/>
        </w:tabs>
        <w:spacing w:before="0" w:after="0" w:line="269" w:lineRule="exact"/>
        <w:ind w:left="700" w:leftChars="0" w:right="0" w:rightChars="0"/>
        <w:jc w:val="left"/>
        <w:rPr>
          <w:sz w:val="21"/>
        </w:rPr>
      </w:pPr>
    </w:p>
    <w:p>
      <w:pPr>
        <w:pStyle w:val="9"/>
        <w:numPr>
          <w:ilvl w:val="0"/>
          <w:numId w:val="0"/>
        </w:numPr>
        <w:tabs>
          <w:tab w:val="left" w:pos="1231"/>
        </w:tabs>
        <w:spacing w:before="0" w:after="0" w:line="269" w:lineRule="exact"/>
        <w:ind w:left="700" w:leftChars="0" w:right="0" w:rightChars="0"/>
        <w:jc w:val="left"/>
        <w:rPr>
          <w:sz w:val="21"/>
        </w:rPr>
      </w:pPr>
    </w:p>
    <w:p>
      <w:pPr>
        <w:pStyle w:val="9"/>
        <w:numPr>
          <w:ilvl w:val="0"/>
          <w:numId w:val="0"/>
        </w:numPr>
        <w:tabs>
          <w:tab w:val="left" w:pos="1231"/>
        </w:tabs>
        <w:spacing w:before="0" w:after="0" w:line="269" w:lineRule="exact"/>
        <w:ind w:left="700" w:leftChars="0" w:right="0" w:rightChars="0"/>
        <w:jc w:val="left"/>
        <w:rPr>
          <w:sz w:val="21"/>
        </w:rPr>
      </w:pPr>
    </w:p>
    <w:p>
      <w:pPr>
        <w:pStyle w:val="9"/>
        <w:numPr>
          <w:ilvl w:val="0"/>
          <w:numId w:val="0"/>
        </w:numPr>
        <w:tabs>
          <w:tab w:val="left" w:pos="1231"/>
        </w:tabs>
        <w:spacing w:before="0" w:after="0" w:line="269" w:lineRule="exact"/>
        <w:ind w:right="0" w:rightChars="0"/>
        <w:jc w:val="left"/>
        <w:rPr>
          <w:sz w:val="21"/>
        </w:rPr>
      </w:pPr>
    </w:p>
    <w:p>
      <w:pPr>
        <w:pStyle w:val="9"/>
        <w:numPr>
          <w:ilvl w:val="0"/>
          <w:numId w:val="0"/>
        </w:numPr>
        <w:tabs>
          <w:tab w:val="left" w:pos="1231"/>
        </w:tabs>
        <w:spacing w:before="0" w:after="0" w:line="269" w:lineRule="exact"/>
        <w:ind w:right="0" w:rightChars="0"/>
        <w:jc w:val="left"/>
        <w:rPr>
          <w:sz w:val="21"/>
        </w:rPr>
      </w:pPr>
    </w:p>
    <w:p>
      <w:pPr>
        <w:pStyle w:val="9"/>
        <w:numPr>
          <w:ilvl w:val="0"/>
          <w:numId w:val="0"/>
        </w:numPr>
        <w:tabs>
          <w:tab w:val="left" w:pos="1231"/>
        </w:tabs>
        <w:spacing w:before="0" w:after="0" w:line="269" w:lineRule="exact"/>
        <w:ind w:right="0" w:rightChars="0"/>
        <w:jc w:val="left"/>
        <w:rPr>
          <w:sz w:val="21"/>
        </w:rPr>
      </w:pPr>
    </w:p>
    <w:p>
      <w:pPr>
        <w:pStyle w:val="9"/>
        <w:numPr>
          <w:ilvl w:val="0"/>
          <w:numId w:val="0"/>
        </w:numPr>
        <w:tabs>
          <w:tab w:val="left" w:pos="1231"/>
        </w:tabs>
        <w:spacing w:before="0" w:after="0" w:line="269" w:lineRule="exact"/>
        <w:ind w:right="0" w:rightChars="0"/>
        <w:jc w:val="left"/>
        <w:rPr>
          <w:sz w:val="21"/>
        </w:rPr>
      </w:pPr>
    </w:p>
    <w:p>
      <w:pPr>
        <w:pStyle w:val="9"/>
        <w:numPr>
          <w:ilvl w:val="0"/>
          <w:numId w:val="0"/>
        </w:numPr>
        <w:tabs>
          <w:tab w:val="left" w:pos="1231"/>
        </w:tabs>
        <w:spacing w:before="0" w:after="0" w:line="269" w:lineRule="exact"/>
        <w:ind w:right="0" w:rightChars="0"/>
        <w:jc w:val="left"/>
        <w:rPr>
          <w:sz w:val="21"/>
        </w:rPr>
      </w:pPr>
    </w:p>
    <w:p>
      <w:pPr>
        <w:pStyle w:val="9"/>
        <w:numPr>
          <w:ilvl w:val="0"/>
          <w:numId w:val="0"/>
        </w:numPr>
        <w:tabs>
          <w:tab w:val="left" w:pos="1231"/>
        </w:tabs>
        <w:spacing w:before="0" w:after="0" w:line="269" w:lineRule="exact"/>
        <w:ind w:right="0" w:rightChars="0"/>
        <w:jc w:val="left"/>
        <w:rPr>
          <w:sz w:val="21"/>
        </w:rPr>
      </w:pPr>
    </w:p>
    <w:p>
      <w:pPr>
        <w:pStyle w:val="9"/>
        <w:numPr>
          <w:ilvl w:val="0"/>
          <w:numId w:val="0"/>
        </w:numPr>
        <w:tabs>
          <w:tab w:val="left" w:pos="1231"/>
        </w:tabs>
        <w:spacing w:before="0" w:after="0" w:line="269" w:lineRule="exact"/>
        <w:ind w:right="0" w:rightChars="0"/>
        <w:jc w:val="left"/>
        <w:rPr>
          <w:sz w:val="21"/>
        </w:rPr>
      </w:pPr>
      <w:r>
        <w:drawing>
          <wp:anchor distT="0" distB="0" distL="114300" distR="114300" simplePos="0" relativeHeight="251678720" behindDoc="0" locked="0" layoutInCell="1" allowOverlap="1">
            <wp:simplePos x="0" y="0"/>
            <wp:positionH relativeFrom="column">
              <wp:posOffset>209550</wp:posOffset>
            </wp:positionH>
            <wp:positionV relativeFrom="paragraph">
              <wp:posOffset>158115</wp:posOffset>
            </wp:positionV>
            <wp:extent cx="4312920" cy="5966460"/>
            <wp:effectExtent l="0" t="0" r="0" b="762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31"/>
                    <a:stretch>
                      <a:fillRect/>
                    </a:stretch>
                  </pic:blipFill>
                  <pic:spPr>
                    <a:xfrm>
                      <a:off x="0" y="0"/>
                      <a:ext cx="4312920" cy="5966460"/>
                    </a:xfrm>
                    <a:prstGeom prst="rect">
                      <a:avLst/>
                    </a:prstGeom>
                    <a:noFill/>
                    <a:ln>
                      <a:noFill/>
                    </a:ln>
                  </pic:spPr>
                </pic:pic>
              </a:graphicData>
            </a:graphic>
          </wp:anchor>
        </w:drawing>
      </w:r>
    </w:p>
    <w:p>
      <w:pPr>
        <w:pStyle w:val="9"/>
        <w:numPr>
          <w:ilvl w:val="0"/>
          <w:numId w:val="0"/>
        </w:numPr>
        <w:tabs>
          <w:tab w:val="left" w:pos="1231"/>
        </w:tabs>
        <w:spacing w:before="0" w:after="0" w:line="269" w:lineRule="exact"/>
        <w:ind w:right="0" w:rightChars="0"/>
        <w:jc w:val="left"/>
        <w:rPr>
          <w:sz w:val="21"/>
        </w:rPr>
      </w:pPr>
      <w:bookmarkStart w:id="0" w:name="_GoBack"/>
      <w:bookmarkEnd w:id="0"/>
    </w:p>
    <w:p>
      <w:pPr>
        <w:pStyle w:val="9"/>
        <w:numPr>
          <w:ilvl w:val="0"/>
          <w:numId w:val="0"/>
        </w:numPr>
        <w:tabs>
          <w:tab w:val="left" w:pos="1231"/>
        </w:tabs>
        <w:spacing w:before="0" w:after="0" w:line="269" w:lineRule="exact"/>
        <w:ind w:right="0" w:rightChars="0"/>
        <w:jc w:val="left"/>
        <w:rPr>
          <w:sz w:val="21"/>
        </w:rPr>
      </w:pPr>
    </w:p>
    <w:p>
      <w:pPr>
        <w:pStyle w:val="9"/>
        <w:numPr>
          <w:ilvl w:val="0"/>
          <w:numId w:val="0"/>
        </w:numPr>
        <w:tabs>
          <w:tab w:val="left" w:pos="1231"/>
        </w:tabs>
        <w:spacing w:before="0" w:after="0" w:line="269" w:lineRule="exact"/>
        <w:ind w:right="0" w:rightChars="0"/>
        <w:jc w:val="left"/>
        <w:rPr>
          <w:sz w:val="21"/>
        </w:rPr>
      </w:pPr>
    </w:p>
    <w:p>
      <w:pPr>
        <w:pStyle w:val="9"/>
        <w:numPr>
          <w:ilvl w:val="0"/>
          <w:numId w:val="0"/>
        </w:numPr>
        <w:tabs>
          <w:tab w:val="left" w:pos="1231"/>
        </w:tabs>
        <w:spacing w:before="0" w:after="0" w:line="269" w:lineRule="exact"/>
        <w:ind w:right="0" w:rightChars="0"/>
        <w:jc w:val="left"/>
        <w:rPr>
          <w:sz w:val="21"/>
        </w:rPr>
      </w:pPr>
    </w:p>
    <w:p>
      <w:pPr>
        <w:pStyle w:val="9"/>
        <w:numPr>
          <w:ilvl w:val="0"/>
          <w:numId w:val="0"/>
        </w:numPr>
        <w:tabs>
          <w:tab w:val="left" w:pos="1231"/>
        </w:tabs>
        <w:spacing w:before="0" w:after="0" w:line="269" w:lineRule="exact"/>
        <w:ind w:right="0" w:rightChars="0"/>
        <w:jc w:val="left"/>
        <w:rPr>
          <w:sz w:val="21"/>
        </w:rPr>
      </w:pPr>
    </w:p>
    <w:p>
      <w:pPr>
        <w:pStyle w:val="9"/>
        <w:numPr>
          <w:ilvl w:val="0"/>
          <w:numId w:val="0"/>
        </w:numPr>
        <w:tabs>
          <w:tab w:val="left" w:pos="1231"/>
        </w:tabs>
        <w:spacing w:before="0" w:after="0" w:line="269" w:lineRule="exact"/>
        <w:ind w:right="0" w:rightChars="0"/>
        <w:jc w:val="left"/>
        <w:rPr>
          <w:sz w:val="21"/>
        </w:rPr>
      </w:pPr>
    </w:p>
    <w:p>
      <w:pPr>
        <w:pStyle w:val="9"/>
        <w:numPr>
          <w:ilvl w:val="0"/>
          <w:numId w:val="0"/>
        </w:numPr>
        <w:tabs>
          <w:tab w:val="left" w:pos="1231"/>
        </w:tabs>
        <w:spacing w:before="0" w:after="0" w:line="269" w:lineRule="exact"/>
        <w:ind w:right="0" w:rightChars="0"/>
        <w:jc w:val="left"/>
        <w:rPr>
          <w:sz w:val="21"/>
        </w:rPr>
      </w:pPr>
    </w:p>
    <w:p>
      <w:pPr>
        <w:pStyle w:val="9"/>
        <w:numPr>
          <w:ilvl w:val="0"/>
          <w:numId w:val="0"/>
        </w:numPr>
        <w:tabs>
          <w:tab w:val="left" w:pos="1231"/>
        </w:tabs>
        <w:spacing w:before="0" w:after="0" w:line="269" w:lineRule="exact"/>
        <w:ind w:right="0" w:rightChars="0"/>
        <w:jc w:val="left"/>
        <w:rPr>
          <w:sz w:val="21"/>
        </w:rPr>
      </w:pPr>
    </w:p>
    <w:p>
      <w:pPr>
        <w:pStyle w:val="9"/>
        <w:numPr>
          <w:ilvl w:val="0"/>
          <w:numId w:val="0"/>
        </w:numPr>
        <w:tabs>
          <w:tab w:val="left" w:pos="1231"/>
        </w:tabs>
        <w:spacing w:before="0" w:after="0" w:line="269" w:lineRule="exact"/>
        <w:ind w:right="0" w:rightChars="0"/>
        <w:jc w:val="left"/>
        <w:rPr>
          <w:sz w:val="21"/>
        </w:rPr>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tabs>
          <w:tab w:val="left" w:pos="1565"/>
        </w:tabs>
        <w:bidi w:val="0"/>
        <w:jc w:val="left"/>
        <w:rPr>
          <w:rFonts w:hint="eastAsia"/>
          <w:lang w:eastAsia="zh-CN"/>
        </w:rPr>
      </w:pPr>
      <w:r>
        <w:rPr>
          <w:rFonts w:hint="eastAsia"/>
          <w:lang w:eastAsia="zh-CN"/>
        </w:rPr>
        <w:tab/>
      </w:r>
    </w:p>
    <w:p>
      <w:pPr>
        <w:tabs>
          <w:tab w:val="left" w:pos="1565"/>
        </w:tabs>
        <w:bidi w:val="0"/>
        <w:jc w:val="left"/>
        <w:rPr>
          <w:rFonts w:hint="eastAsia"/>
          <w:lang w:eastAsia="zh-CN"/>
        </w:rPr>
      </w:pPr>
    </w:p>
    <w:p>
      <w:pPr>
        <w:tabs>
          <w:tab w:val="left" w:pos="1565"/>
        </w:tabs>
        <w:bidi w:val="0"/>
        <w:jc w:val="left"/>
        <w:rPr>
          <w:rFonts w:hint="eastAsia"/>
          <w:lang w:eastAsia="zh-CN"/>
        </w:rPr>
      </w:pPr>
    </w:p>
    <w:p>
      <w:pPr>
        <w:tabs>
          <w:tab w:val="left" w:pos="1565"/>
        </w:tabs>
        <w:bidi w:val="0"/>
        <w:jc w:val="left"/>
        <w:rPr>
          <w:rFonts w:hint="eastAsia"/>
          <w:lang w:eastAsia="zh-CN"/>
        </w:rPr>
      </w:pPr>
    </w:p>
    <w:p>
      <w:pPr>
        <w:tabs>
          <w:tab w:val="left" w:pos="1565"/>
        </w:tabs>
        <w:bidi w:val="0"/>
        <w:jc w:val="left"/>
        <w:rPr>
          <w:rFonts w:hint="eastAsia"/>
          <w:lang w:eastAsia="zh-CN"/>
        </w:rPr>
      </w:pPr>
    </w:p>
    <w:p>
      <w:pPr>
        <w:tabs>
          <w:tab w:val="left" w:pos="1565"/>
        </w:tabs>
        <w:bidi w:val="0"/>
        <w:jc w:val="left"/>
        <w:rPr>
          <w:rFonts w:hint="eastAsia"/>
          <w:lang w:eastAsia="zh-CN"/>
        </w:rPr>
      </w:pPr>
    </w:p>
    <w:p>
      <w:pPr>
        <w:tabs>
          <w:tab w:val="left" w:pos="1565"/>
        </w:tabs>
        <w:bidi w:val="0"/>
        <w:jc w:val="left"/>
      </w:pPr>
      <w:r>
        <w:drawing>
          <wp:inline distT="0" distB="0" distL="114300" distR="114300">
            <wp:extent cx="4168140" cy="5699760"/>
            <wp:effectExtent l="0" t="0" r="7620"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32"/>
                    <a:stretch>
                      <a:fillRect/>
                    </a:stretch>
                  </pic:blipFill>
                  <pic:spPr>
                    <a:xfrm>
                      <a:off x="0" y="0"/>
                      <a:ext cx="4168140" cy="5699760"/>
                    </a:xfrm>
                    <a:prstGeom prst="rect">
                      <a:avLst/>
                    </a:prstGeom>
                    <a:noFill/>
                    <a:ln>
                      <a:noFill/>
                    </a:ln>
                  </pic:spPr>
                </pic:pic>
              </a:graphicData>
            </a:graphic>
          </wp:inline>
        </w:drawing>
      </w: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pPr>
    </w:p>
    <w:p>
      <w:pPr>
        <w:tabs>
          <w:tab w:val="left" w:pos="1565"/>
        </w:tabs>
        <w:bidi w:val="0"/>
        <w:jc w:val="left"/>
        <w:rPr>
          <w:rFonts w:hint="eastAsia"/>
          <w:lang w:eastAsia="zh-CN"/>
        </w:rPr>
      </w:pPr>
      <w:r>
        <w:drawing>
          <wp:inline distT="0" distB="0" distL="114300" distR="114300">
            <wp:extent cx="3970020" cy="4892040"/>
            <wp:effectExtent l="0" t="0" r="7620" b="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33"/>
                    <a:stretch>
                      <a:fillRect/>
                    </a:stretch>
                  </pic:blipFill>
                  <pic:spPr>
                    <a:xfrm>
                      <a:off x="0" y="0"/>
                      <a:ext cx="3970020" cy="4892040"/>
                    </a:xfrm>
                    <a:prstGeom prst="rect">
                      <a:avLst/>
                    </a:prstGeom>
                    <a:noFill/>
                    <a:ln>
                      <a:noFill/>
                    </a:ln>
                  </pic:spPr>
                </pic:pic>
              </a:graphicData>
            </a:graphic>
          </wp:inline>
        </w:drawing>
      </w:r>
    </w:p>
    <w:sectPr>
      <w:footerReference r:id="rId6" w:type="default"/>
      <w:type w:val="continuous"/>
      <w:pgSz w:w="11910" w:h="16850"/>
      <w:pgMar w:top="1200" w:right="0" w:bottom="1340" w:left="1020" w:header="720" w:footer="720"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pict>
        <v:shape id="_x0000_s2049" o:spid="_x0000_s2049" o:spt="202" type="#_x0000_t202" style="position:absolute;left:0pt;margin-left:233.4pt;margin-top:768.55pt;height:11.4pt;width:56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before="0" w:line="228" w:lineRule="exact"/>
                  <w:ind w:left="20" w:right="0" w:firstLine="0"/>
                  <w:jc w:val="left"/>
                  <w:rPr>
                    <w:rFonts w:hint="eastAsia" w:ascii="等线" w:eastAsia="等线"/>
                    <w:sz w:val="18"/>
                  </w:rPr>
                </w:pPr>
                <w:r>
                  <w:rPr>
                    <w:rFonts w:hint="eastAsia" w:ascii="等线" w:eastAsia="等线"/>
                    <w:sz w:val="18"/>
                  </w:rPr>
                  <w:t>初三物理试卷</w:t>
                </w:r>
              </w:p>
            </w:txbxContent>
          </v:textbox>
        </v:shape>
      </w:pict>
    </w:r>
    <w:r>
      <w:pict>
        <v:shape id="_x0000_s2050" o:spid="_x0000_s2050" o:spt="202" type="#_x0000_t202" style="position:absolute;left:0pt;margin-left:301.05pt;margin-top:768.55pt;height:11.4pt;width:60.8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28" w:lineRule="exact"/>
                  <w:ind w:left="20" w:right="0" w:firstLine="0"/>
                  <w:jc w:val="left"/>
                  <w:rPr>
                    <w:rFonts w:hint="eastAsia" w:ascii="等线" w:eastAsia="等线"/>
                    <w:sz w:val="18"/>
                  </w:rPr>
                </w:pPr>
                <w:r>
                  <w:rPr>
                    <w:rFonts w:hint="eastAsia" w:ascii="等线" w:eastAsia="等线"/>
                    <w:sz w:val="18"/>
                  </w:rPr>
                  <w:t xml:space="preserve">第 </w:t>
                </w:r>
                <w:r>
                  <w:fldChar w:fldCharType="begin"/>
                </w:r>
                <w:r>
                  <w:rPr>
                    <w:rFonts w:hint="eastAsia" w:ascii="等线" w:eastAsia="等线"/>
                    <w:sz w:val="18"/>
                  </w:rPr>
                  <w:instrText xml:space="preserve"> PAGE </w:instrText>
                </w:r>
                <w:r>
                  <w:fldChar w:fldCharType="separate"/>
                </w:r>
                <w:r>
                  <w:t>1</w:t>
                </w:r>
                <w:r>
                  <w:fldChar w:fldCharType="end"/>
                </w:r>
                <w:r>
                  <w:rPr>
                    <w:rFonts w:hint="eastAsia" w:ascii="等线" w:eastAsia="等线"/>
                    <w:sz w:val="18"/>
                  </w:rPr>
                  <w:t xml:space="preserve"> 页 共 6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pict>
        <v:shape id="_x0000_s2051" o:spid="_x0000_s2051" o:spt="202" type="#_x0000_t202" style="position:absolute;left:0pt;margin-left:55.6pt;margin-top:742.8pt;height:12.6pt;width:7.3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0" w:line="251" w:lineRule="exact"/>
                  <w:ind w:left="20" w:right="0" w:firstLine="0"/>
                  <w:jc w:val="left"/>
                  <w:rPr>
                    <w:b/>
                    <w:sz w:val="21"/>
                  </w:rPr>
                </w:pPr>
                <w:r>
                  <w:rPr>
                    <w:b/>
                    <w:w w:val="99"/>
                    <w:sz w:val="21"/>
                  </w:rPr>
                  <w:t xml:space="preserve"> </w:t>
                </w:r>
              </w:p>
            </w:txbxContent>
          </v:textbox>
        </v:shape>
      </w:pict>
    </w:r>
    <w:r>
      <w:pict>
        <v:shape id="_x0000_s2052" o:spid="_x0000_s2052" o:spt="202" type="#_x0000_t202" style="position:absolute;left:0pt;margin-left:233.4pt;margin-top:768.55pt;height:11.4pt;width:56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before="0" w:line="228" w:lineRule="exact"/>
                  <w:ind w:left="20" w:right="0" w:firstLine="0"/>
                  <w:jc w:val="left"/>
                  <w:rPr>
                    <w:rFonts w:hint="eastAsia" w:ascii="等线" w:eastAsia="等线"/>
                    <w:sz w:val="18"/>
                  </w:rPr>
                </w:pPr>
                <w:r>
                  <w:rPr>
                    <w:rFonts w:hint="eastAsia" w:ascii="等线" w:eastAsia="等线"/>
                    <w:sz w:val="18"/>
                  </w:rPr>
                  <w:t>初三物理试卷</w:t>
                </w:r>
              </w:p>
            </w:txbxContent>
          </v:textbox>
        </v:shape>
      </w:pict>
    </w:r>
    <w:r>
      <w:pict>
        <v:shape id="_x0000_s2053" o:spid="_x0000_s2053" o:spt="202" type="#_x0000_t202" style="position:absolute;left:0pt;margin-left:301.05pt;margin-top:768.55pt;height:11.4pt;width:60.85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spacing w:before="0" w:line="228" w:lineRule="exact"/>
                  <w:ind w:left="20" w:right="0" w:firstLine="0"/>
                  <w:jc w:val="left"/>
                  <w:rPr>
                    <w:rFonts w:hint="eastAsia" w:ascii="等线" w:eastAsia="等线"/>
                    <w:sz w:val="18"/>
                  </w:rPr>
                </w:pPr>
                <w:r>
                  <w:rPr>
                    <w:rFonts w:hint="eastAsia" w:ascii="等线" w:eastAsia="等线"/>
                    <w:sz w:val="18"/>
                  </w:rPr>
                  <w:t xml:space="preserve">第 </w:t>
                </w:r>
                <w:r>
                  <w:fldChar w:fldCharType="begin"/>
                </w:r>
                <w:r>
                  <w:rPr>
                    <w:rFonts w:hint="eastAsia" w:ascii="等线" w:eastAsia="等线"/>
                    <w:sz w:val="18"/>
                  </w:rPr>
                  <w:instrText xml:space="preserve"> PAGE </w:instrText>
                </w:r>
                <w:r>
                  <w:fldChar w:fldCharType="separate"/>
                </w:r>
                <w:r>
                  <w:t>2</w:t>
                </w:r>
                <w:r>
                  <w:fldChar w:fldCharType="end"/>
                </w:r>
                <w:r>
                  <w:rPr>
                    <w:rFonts w:hint="eastAsia" w:ascii="等线" w:eastAsia="等线"/>
                    <w:sz w:val="18"/>
                  </w:rPr>
                  <w:t xml:space="preserve"> 页 共 6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pict>
        <v:shape id="_x0000_s2054" o:spid="_x0000_s2054" o:spt="202" type="#_x0000_t202" style="position:absolute;left:0pt;margin-left:233.4pt;margin-top:768.55pt;height:11.4pt;width:56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pPr>
                  <w:spacing w:before="0" w:line="228" w:lineRule="exact"/>
                  <w:ind w:left="20" w:right="0" w:firstLine="0"/>
                  <w:jc w:val="left"/>
                  <w:rPr>
                    <w:rFonts w:hint="eastAsia" w:ascii="等线" w:eastAsia="等线"/>
                    <w:sz w:val="18"/>
                  </w:rPr>
                </w:pPr>
                <w:r>
                  <w:rPr>
                    <w:rFonts w:hint="eastAsia" w:ascii="等线" w:eastAsia="等线"/>
                    <w:sz w:val="18"/>
                  </w:rPr>
                  <w:t>初三物理试卷</w:t>
                </w:r>
              </w:p>
            </w:txbxContent>
          </v:textbox>
        </v:shape>
      </w:pict>
    </w:r>
    <w:r>
      <w:pict>
        <v:shape id="_x0000_s2055" o:spid="_x0000_s2055" o:spt="202" type="#_x0000_t202" style="position:absolute;left:0pt;margin-left:301.05pt;margin-top:768.55pt;height:11.4pt;width:60.85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spacing w:before="0" w:line="228" w:lineRule="exact"/>
                  <w:ind w:left="20" w:right="0" w:firstLine="0"/>
                  <w:jc w:val="left"/>
                  <w:rPr>
                    <w:rFonts w:hint="eastAsia" w:ascii="等线" w:eastAsia="等线"/>
                    <w:sz w:val="18"/>
                  </w:rPr>
                </w:pPr>
                <w:r>
                  <w:rPr>
                    <w:rFonts w:hint="eastAsia" w:ascii="等线" w:eastAsia="等线"/>
                    <w:sz w:val="18"/>
                  </w:rPr>
                  <w:t xml:space="preserve">第 </w:t>
                </w:r>
                <w:r>
                  <w:fldChar w:fldCharType="begin"/>
                </w:r>
                <w:r>
                  <w:rPr>
                    <w:rFonts w:hint="eastAsia" w:ascii="等线" w:eastAsia="等线"/>
                    <w:sz w:val="18"/>
                  </w:rPr>
                  <w:instrText xml:space="preserve"> PAGE </w:instrText>
                </w:r>
                <w:r>
                  <w:fldChar w:fldCharType="separate"/>
                </w:r>
                <w:r>
                  <w:t>5</w:t>
                </w:r>
                <w:r>
                  <w:fldChar w:fldCharType="end"/>
                </w:r>
                <w:r>
                  <w:rPr>
                    <w:rFonts w:hint="eastAsia" w:ascii="等线" w:eastAsia="等线"/>
                    <w:sz w:val="18"/>
                  </w:rPr>
                  <w:t xml:space="preserve"> 页 共 6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decimal"/>
      <w:lvlText w:val="（%1）"/>
      <w:lvlJc w:val="left"/>
      <w:pPr>
        <w:ind w:left="112" w:hanging="530"/>
        <w:jc w:val="left"/>
      </w:pPr>
      <w:rPr>
        <w:rFonts w:hint="default" w:ascii="宋体" w:hAnsi="宋体" w:eastAsia="宋体" w:cs="宋体"/>
        <w:spacing w:val="-8"/>
        <w:w w:val="100"/>
        <w:sz w:val="19"/>
        <w:szCs w:val="19"/>
        <w:lang w:val="zh-CN" w:eastAsia="zh-CN" w:bidi="zh-CN"/>
      </w:rPr>
    </w:lvl>
    <w:lvl w:ilvl="1" w:tentative="0">
      <w:start w:val="0"/>
      <w:numFmt w:val="bullet"/>
      <w:lvlText w:val="•"/>
      <w:lvlJc w:val="left"/>
      <w:pPr>
        <w:ind w:left="1196" w:hanging="530"/>
      </w:pPr>
      <w:rPr>
        <w:rFonts w:hint="default"/>
        <w:lang w:val="zh-CN" w:eastAsia="zh-CN" w:bidi="zh-CN"/>
      </w:rPr>
    </w:lvl>
    <w:lvl w:ilvl="2" w:tentative="0">
      <w:start w:val="0"/>
      <w:numFmt w:val="bullet"/>
      <w:lvlText w:val="•"/>
      <w:lvlJc w:val="left"/>
      <w:pPr>
        <w:ind w:left="2273" w:hanging="530"/>
      </w:pPr>
      <w:rPr>
        <w:rFonts w:hint="default"/>
        <w:lang w:val="zh-CN" w:eastAsia="zh-CN" w:bidi="zh-CN"/>
      </w:rPr>
    </w:lvl>
    <w:lvl w:ilvl="3" w:tentative="0">
      <w:start w:val="0"/>
      <w:numFmt w:val="bullet"/>
      <w:lvlText w:val="•"/>
      <w:lvlJc w:val="left"/>
      <w:pPr>
        <w:ind w:left="3349" w:hanging="530"/>
      </w:pPr>
      <w:rPr>
        <w:rFonts w:hint="default"/>
        <w:lang w:val="zh-CN" w:eastAsia="zh-CN" w:bidi="zh-CN"/>
      </w:rPr>
    </w:lvl>
    <w:lvl w:ilvl="4" w:tentative="0">
      <w:start w:val="0"/>
      <w:numFmt w:val="bullet"/>
      <w:lvlText w:val="•"/>
      <w:lvlJc w:val="left"/>
      <w:pPr>
        <w:ind w:left="4426" w:hanging="530"/>
      </w:pPr>
      <w:rPr>
        <w:rFonts w:hint="default"/>
        <w:lang w:val="zh-CN" w:eastAsia="zh-CN" w:bidi="zh-CN"/>
      </w:rPr>
    </w:lvl>
    <w:lvl w:ilvl="5" w:tentative="0">
      <w:start w:val="0"/>
      <w:numFmt w:val="bullet"/>
      <w:lvlText w:val="•"/>
      <w:lvlJc w:val="left"/>
      <w:pPr>
        <w:ind w:left="5503" w:hanging="530"/>
      </w:pPr>
      <w:rPr>
        <w:rFonts w:hint="default"/>
        <w:lang w:val="zh-CN" w:eastAsia="zh-CN" w:bidi="zh-CN"/>
      </w:rPr>
    </w:lvl>
    <w:lvl w:ilvl="6" w:tentative="0">
      <w:start w:val="0"/>
      <w:numFmt w:val="bullet"/>
      <w:lvlText w:val="•"/>
      <w:lvlJc w:val="left"/>
      <w:pPr>
        <w:ind w:left="6579" w:hanging="530"/>
      </w:pPr>
      <w:rPr>
        <w:rFonts w:hint="default"/>
        <w:lang w:val="zh-CN" w:eastAsia="zh-CN" w:bidi="zh-CN"/>
      </w:rPr>
    </w:lvl>
    <w:lvl w:ilvl="7" w:tentative="0">
      <w:start w:val="0"/>
      <w:numFmt w:val="bullet"/>
      <w:lvlText w:val="•"/>
      <w:lvlJc w:val="left"/>
      <w:pPr>
        <w:ind w:left="7656" w:hanging="530"/>
      </w:pPr>
      <w:rPr>
        <w:rFonts w:hint="default"/>
        <w:lang w:val="zh-CN" w:eastAsia="zh-CN" w:bidi="zh-CN"/>
      </w:rPr>
    </w:lvl>
    <w:lvl w:ilvl="8" w:tentative="0">
      <w:start w:val="0"/>
      <w:numFmt w:val="bullet"/>
      <w:lvlText w:val="•"/>
      <w:lvlJc w:val="left"/>
      <w:pPr>
        <w:ind w:left="8733" w:hanging="530"/>
      </w:pPr>
      <w:rPr>
        <w:rFonts w:hint="default"/>
        <w:lang w:val="zh-CN" w:eastAsia="zh-CN" w:bidi="zh-CN"/>
      </w:rPr>
    </w:lvl>
  </w:abstractNum>
  <w:abstractNum w:abstractNumId="1">
    <w:nsid w:val="B5E306ED"/>
    <w:multiLevelType w:val="multilevel"/>
    <w:tmpl w:val="B5E306ED"/>
    <w:lvl w:ilvl="0" w:tentative="0">
      <w:start w:val="15"/>
      <w:numFmt w:val="decimal"/>
      <w:lvlText w:val="%1."/>
      <w:lvlJc w:val="left"/>
      <w:pPr>
        <w:ind w:left="384" w:hanging="272"/>
        <w:jc w:val="left"/>
      </w:pPr>
      <w:rPr>
        <w:rFonts w:hint="default"/>
        <w:spacing w:val="-1"/>
        <w:w w:val="100"/>
        <w:lang w:val="zh-CN" w:eastAsia="zh-CN" w:bidi="zh-CN"/>
      </w:rPr>
    </w:lvl>
    <w:lvl w:ilvl="1" w:tentative="0">
      <w:start w:val="0"/>
      <w:numFmt w:val="bullet"/>
      <w:lvlText w:val="•"/>
      <w:lvlJc w:val="left"/>
      <w:pPr>
        <w:ind w:left="1430" w:hanging="272"/>
      </w:pPr>
      <w:rPr>
        <w:rFonts w:hint="default"/>
        <w:lang w:val="zh-CN" w:eastAsia="zh-CN" w:bidi="zh-CN"/>
      </w:rPr>
    </w:lvl>
    <w:lvl w:ilvl="2" w:tentative="0">
      <w:start w:val="0"/>
      <w:numFmt w:val="bullet"/>
      <w:lvlText w:val="•"/>
      <w:lvlJc w:val="left"/>
      <w:pPr>
        <w:ind w:left="2481" w:hanging="272"/>
      </w:pPr>
      <w:rPr>
        <w:rFonts w:hint="default"/>
        <w:lang w:val="zh-CN" w:eastAsia="zh-CN" w:bidi="zh-CN"/>
      </w:rPr>
    </w:lvl>
    <w:lvl w:ilvl="3" w:tentative="0">
      <w:start w:val="0"/>
      <w:numFmt w:val="bullet"/>
      <w:lvlText w:val="•"/>
      <w:lvlJc w:val="left"/>
      <w:pPr>
        <w:ind w:left="3531" w:hanging="272"/>
      </w:pPr>
      <w:rPr>
        <w:rFonts w:hint="default"/>
        <w:lang w:val="zh-CN" w:eastAsia="zh-CN" w:bidi="zh-CN"/>
      </w:rPr>
    </w:lvl>
    <w:lvl w:ilvl="4" w:tentative="0">
      <w:start w:val="0"/>
      <w:numFmt w:val="bullet"/>
      <w:lvlText w:val="•"/>
      <w:lvlJc w:val="left"/>
      <w:pPr>
        <w:ind w:left="4582" w:hanging="272"/>
      </w:pPr>
      <w:rPr>
        <w:rFonts w:hint="default"/>
        <w:lang w:val="zh-CN" w:eastAsia="zh-CN" w:bidi="zh-CN"/>
      </w:rPr>
    </w:lvl>
    <w:lvl w:ilvl="5" w:tentative="0">
      <w:start w:val="0"/>
      <w:numFmt w:val="bullet"/>
      <w:lvlText w:val="•"/>
      <w:lvlJc w:val="left"/>
      <w:pPr>
        <w:ind w:left="5633" w:hanging="272"/>
      </w:pPr>
      <w:rPr>
        <w:rFonts w:hint="default"/>
        <w:lang w:val="zh-CN" w:eastAsia="zh-CN" w:bidi="zh-CN"/>
      </w:rPr>
    </w:lvl>
    <w:lvl w:ilvl="6" w:tentative="0">
      <w:start w:val="0"/>
      <w:numFmt w:val="bullet"/>
      <w:lvlText w:val="•"/>
      <w:lvlJc w:val="left"/>
      <w:pPr>
        <w:ind w:left="6683" w:hanging="272"/>
      </w:pPr>
      <w:rPr>
        <w:rFonts w:hint="default"/>
        <w:lang w:val="zh-CN" w:eastAsia="zh-CN" w:bidi="zh-CN"/>
      </w:rPr>
    </w:lvl>
    <w:lvl w:ilvl="7" w:tentative="0">
      <w:start w:val="0"/>
      <w:numFmt w:val="bullet"/>
      <w:lvlText w:val="•"/>
      <w:lvlJc w:val="left"/>
      <w:pPr>
        <w:ind w:left="7734" w:hanging="272"/>
      </w:pPr>
      <w:rPr>
        <w:rFonts w:hint="default"/>
        <w:lang w:val="zh-CN" w:eastAsia="zh-CN" w:bidi="zh-CN"/>
      </w:rPr>
    </w:lvl>
    <w:lvl w:ilvl="8" w:tentative="0">
      <w:start w:val="0"/>
      <w:numFmt w:val="bullet"/>
      <w:lvlText w:val="•"/>
      <w:lvlJc w:val="left"/>
      <w:pPr>
        <w:ind w:left="8785" w:hanging="272"/>
      </w:pPr>
      <w:rPr>
        <w:rFonts w:hint="default"/>
        <w:lang w:val="zh-CN" w:eastAsia="zh-CN" w:bidi="zh-CN"/>
      </w:rPr>
    </w:lvl>
  </w:abstractNum>
  <w:abstractNum w:abstractNumId="2">
    <w:nsid w:val="BF205925"/>
    <w:multiLevelType w:val="multilevel"/>
    <w:tmpl w:val="BF205925"/>
    <w:lvl w:ilvl="0" w:tentative="0">
      <w:start w:val="3"/>
      <w:numFmt w:val="upperLetter"/>
      <w:lvlText w:val="%1."/>
      <w:lvlJc w:val="left"/>
      <w:pPr>
        <w:ind w:left="325" w:hanging="213"/>
        <w:jc w:val="left"/>
      </w:pPr>
      <w:rPr>
        <w:rFonts w:hint="default" w:ascii="宋体" w:hAnsi="宋体" w:eastAsia="宋体" w:cs="宋体"/>
        <w:spacing w:val="-55"/>
        <w:w w:val="96"/>
        <w:position w:val="1"/>
        <w:sz w:val="19"/>
        <w:szCs w:val="19"/>
        <w:lang w:val="zh-CN" w:eastAsia="zh-CN" w:bidi="zh-CN"/>
      </w:rPr>
    </w:lvl>
    <w:lvl w:ilvl="1" w:tentative="0">
      <w:start w:val="0"/>
      <w:numFmt w:val="bullet"/>
      <w:lvlText w:val="•"/>
      <w:lvlJc w:val="left"/>
      <w:pPr>
        <w:ind w:left="1376" w:hanging="213"/>
      </w:pPr>
      <w:rPr>
        <w:rFonts w:hint="default"/>
        <w:lang w:val="zh-CN" w:eastAsia="zh-CN" w:bidi="zh-CN"/>
      </w:rPr>
    </w:lvl>
    <w:lvl w:ilvl="2" w:tentative="0">
      <w:start w:val="0"/>
      <w:numFmt w:val="bullet"/>
      <w:lvlText w:val="•"/>
      <w:lvlJc w:val="left"/>
      <w:pPr>
        <w:ind w:left="2433" w:hanging="213"/>
      </w:pPr>
      <w:rPr>
        <w:rFonts w:hint="default"/>
        <w:lang w:val="zh-CN" w:eastAsia="zh-CN" w:bidi="zh-CN"/>
      </w:rPr>
    </w:lvl>
    <w:lvl w:ilvl="3" w:tentative="0">
      <w:start w:val="0"/>
      <w:numFmt w:val="bullet"/>
      <w:lvlText w:val="•"/>
      <w:lvlJc w:val="left"/>
      <w:pPr>
        <w:ind w:left="3489" w:hanging="213"/>
      </w:pPr>
      <w:rPr>
        <w:rFonts w:hint="default"/>
        <w:lang w:val="zh-CN" w:eastAsia="zh-CN" w:bidi="zh-CN"/>
      </w:rPr>
    </w:lvl>
    <w:lvl w:ilvl="4" w:tentative="0">
      <w:start w:val="0"/>
      <w:numFmt w:val="bullet"/>
      <w:lvlText w:val="•"/>
      <w:lvlJc w:val="left"/>
      <w:pPr>
        <w:ind w:left="4546" w:hanging="213"/>
      </w:pPr>
      <w:rPr>
        <w:rFonts w:hint="default"/>
        <w:lang w:val="zh-CN" w:eastAsia="zh-CN" w:bidi="zh-CN"/>
      </w:rPr>
    </w:lvl>
    <w:lvl w:ilvl="5" w:tentative="0">
      <w:start w:val="0"/>
      <w:numFmt w:val="bullet"/>
      <w:lvlText w:val="•"/>
      <w:lvlJc w:val="left"/>
      <w:pPr>
        <w:ind w:left="5603" w:hanging="213"/>
      </w:pPr>
      <w:rPr>
        <w:rFonts w:hint="default"/>
        <w:lang w:val="zh-CN" w:eastAsia="zh-CN" w:bidi="zh-CN"/>
      </w:rPr>
    </w:lvl>
    <w:lvl w:ilvl="6" w:tentative="0">
      <w:start w:val="0"/>
      <w:numFmt w:val="bullet"/>
      <w:lvlText w:val="•"/>
      <w:lvlJc w:val="left"/>
      <w:pPr>
        <w:ind w:left="6659" w:hanging="213"/>
      </w:pPr>
      <w:rPr>
        <w:rFonts w:hint="default"/>
        <w:lang w:val="zh-CN" w:eastAsia="zh-CN" w:bidi="zh-CN"/>
      </w:rPr>
    </w:lvl>
    <w:lvl w:ilvl="7" w:tentative="0">
      <w:start w:val="0"/>
      <w:numFmt w:val="bullet"/>
      <w:lvlText w:val="•"/>
      <w:lvlJc w:val="left"/>
      <w:pPr>
        <w:ind w:left="7716" w:hanging="213"/>
      </w:pPr>
      <w:rPr>
        <w:rFonts w:hint="default"/>
        <w:lang w:val="zh-CN" w:eastAsia="zh-CN" w:bidi="zh-CN"/>
      </w:rPr>
    </w:lvl>
    <w:lvl w:ilvl="8" w:tentative="0">
      <w:start w:val="0"/>
      <w:numFmt w:val="bullet"/>
      <w:lvlText w:val="•"/>
      <w:lvlJc w:val="left"/>
      <w:pPr>
        <w:ind w:left="8773" w:hanging="213"/>
      </w:pPr>
      <w:rPr>
        <w:rFonts w:hint="default"/>
        <w:lang w:val="zh-CN" w:eastAsia="zh-CN" w:bidi="zh-CN"/>
      </w:rPr>
    </w:lvl>
  </w:abstractNum>
  <w:abstractNum w:abstractNumId="3">
    <w:nsid w:val="C8879AEF"/>
    <w:multiLevelType w:val="multilevel"/>
    <w:tmpl w:val="C8879AEF"/>
    <w:lvl w:ilvl="0" w:tentative="0">
      <w:start w:val="26"/>
      <w:numFmt w:val="decimal"/>
      <w:lvlText w:val="%1."/>
      <w:lvlJc w:val="left"/>
      <w:pPr>
        <w:ind w:left="112" w:hanging="319"/>
        <w:jc w:val="left"/>
      </w:pPr>
      <w:rPr>
        <w:rFonts w:hint="default" w:ascii="宋体" w:hAnsi="宋体" w:eastAsia="宋体" w:cs="宋体"/>
        <w:w w:val="100"/>
        <w:sz w:val="19"/>
        <w:szCs w:val="19"/>
        <w:lang w:val="zh-CN" w:eastAsia="zh-CN" w:bidi="zh-CN"/>
      </w:rPr>
    </w:lvl>
    <w:lvl w:ilvl="1" w:tentative="0">
      <w:start w:val="0"/>
      <w:numFmt w:val="bullet"/>
      <w:lvlText w:val="•"/>
      <w:lvlJc w:val="left"/>
      <w:pPr>
        <w:ind w:left="1196" w:hanging="319"/>
      </w:pPr>
      <w:rPr>
        <w:rFonts w:hint="default"/>
        <w:lang w:val="zh-CN" w:eastAsia="zh-CN" w:bidi="zh-CN"/>
      </w:rPr>
    </w:lvl>
    <w:lvl w:ilvl="2" w:tentative="0">
      <w:start w:val="0"/>
      <w:numFmt w:val="bullet"/>
      <w:lvlText w:val="•"/>
      <w:lvlJc w:val="left"/>
      <w:pPr>
        <w:ind w:left="2273" w:hanging="319"/>
      </w:pPr>
      <w:rPr>
        <w:rFonts w:hint="default"/>
        <w:lang w:val="zh-CN" w:eastAsia="zh-CN" w:bidi="zh-CN"/>
      </w:rPr>
    </w:lvl>
    <w:lvl w:ilvl="3" w:tentative="0">
      <w:start w:val="0"/>
      <w:numFmt w:val="bullet"/>
      <w:lvlText w:val="•"/>
      <w:lvlJc w:val="left"/>
      <w:pPr>
        <w:ind w:left="3349" w:hanging="319"/>
      </w:pPr>
      <w:rPr>
        <w:rFonts w:hint="default"/>
        <w:lang w:val="zh-CN" w:eastAsia="zh-CN" w:bidi="zh-CN"/>
      </w:rPr>
    </w:lvl>
    <w:lvl w:ilvl="4" w:tentative="0">
      <w:start w:val="0"/>
      <w:numFmt w:val="bullet"/>
      <w:lvlText w:val="•"/>
      <w:lvlJc w:val="left"/>
      <w:pPr>
        <w:ind w:left="4426" w:hanging="319"/>
      </w:pPr>
      <w:rPr>
        <w:rFonts w:hint="default"/>
        <w:lang w:val="zh-CN" w:eastAsia="zh-CN" w:bidi="zh-CN"/>
      </w:rPr>
    </w:lvl>
    <w:lvl w:ilvl="5" w:tentative="0">
      <w:start w:val="0"/>
      <w:numFmt w:val="bullet"/>
      <w:lvlText w:val="•"/>
      <w:lvlJc w:val="left"/>
      <w:pPr>
        <w:ind w:left="5503" w:hanging="319"/>
      </w:pPr>
      <w:rPr>
        <w:rFonts w:hint="default"/>
        <w:lang w:val="zh-CN" w:eastAsia="zh-CN" w:bidi="zh-CN"/>
      </w:rPr>
    </w:lvl>
    <w:lvl w:ilvl="6" w:tentative="0">
      <w:start w:val="0"/>
      <w:numFmt w:val="bullet"/>
      <w:lvlText w:val="•"/>
      <w:lvlJc w:val="left"/>
      <w:pPr>
        <w:ind w:left="6579" w:hanging="319"/>
      </w:pPr>
      <w:rPr>
        <w:rFonts w:hint="default"/>
        <w:lang w:val="zh-CN" w:eastAsia="zh-CN" w:bidi="zh-CN"/>
      </w:rPr>
    </w:lvl>
    <w:lvl w:ilvl="7" w:tentative="0">
      <w:start w:val="0"/>
      <w:numFmt w:val="bullet"/>
      <w:lvlText w:val="•"/>
      <w:lvlJc w:val="left"/>
      <w:pPr>
        <w:ind w:left="7656" w:hanging="319"/>
      </w:pPr>
      <w:rPr>
        <w:rFonts w:hint="default"/>
        <w:lang w:val="zh-CN" w:eastAsia="zh-CN" w:bidi="zh-CN"/>
      </w:rPr>
    </w:lvl>
    <w:lvl w:ilvl="8" w:tentative="0">
      <w:start w:val="0"/>
      <w:numFmt w:val="bullet"/>
      <w:lvlText w:val="•"/>
      <w:lvlJc w:val="left"/>
      <w:pPr>
        <w:ind w:left="8733" w:hanging="319"/>
      </w:pPr>
      <w:rPr>
        <w:rFonts w:hint="default"/>
        <w:lang w:val="zh-CN" w:eastAsia="zh-CN" w:bidi="zh-CN"/>
      </w:rPr>
    </w:lvl>
  </w:abstractNum>
  <w:abstractNum w:abstractNumId="4">
    <w:nsid w:val="CF092B84"/>
    <w:multiLevelType w:val="multilevel"/>
    <w:tmpl w:val="CF092B84"/>
    <w:lvl w:ilvl="0" w:tentative="0">
      <w:start w:val="6"/>
      <w:numFmt w:val="decimal"/>
      <w:lvlText w:val="%1."/>
      <w:lvlJc w:val="left"/>
      <w:pPr>
        <w:ind w:left="112" w:hanging="213"/>
        <w:jc w:val="left"/>
      </w:pPr>
      <w:rPr>
        <w:rFonts w:hint="default" w:ascii="宋体" w:hAnsi="宋体" w:eastAsia="宋体" w:cs="宋体"/>
        <w:w w:val="100"/>
        <w:sz w:val="19"/>
        <w:szCs w:val="19"/>
        <w:lang w:val="zh-CN" w:eastAsia="zh-CN" w:bidi="zh-CN"/>
      </w:rPr>
    </w:lvl>
    <w:lvl w:ilvl="1" w:tentative="0">
      <w:start w:val="0"/>
      <w:numFmt w:val="bullet"/>
      <w:lvlText w:val="•"/>
      <w:lvlJc w:val="left"/>
      <w:pPr>
        <w:ind w:left="1196" w:hanging="213"/>
      </w:pPr>
      <w:rPr>
        <w:rFonts w:hint="default"/>
        <w:lang w:val="zh-CN" w:eastAsia="zh-CN" w:bidi="zh-CN"/>
      </w:rPr>
    </w:lvl>
    <w:lvl w:ilvl="2" w:tentative="0">
      <w:start w:val="0"/>
      <w:numFmt w:val="bullet"/>
      <w:lvlText w:val="•"/>
      <w:lvlJc w:val="left"/>
      <w:pPr>
        <w:ind w:left="2273" w:hanging="213"/>
      </w:pPr>
      <w:rPr>
        <w:rFonts w:hint="default"/>
        <w:lang w:val="zh-CN" w:eastAsia="zh-CN" w:bidi="zh-CN"/>
      </w:rPr>
    </w:lvl>
    <w:lvl w:ilvl="3" w:tentative="0">
      <w:start w:val="0"/>
      <w:numFmt w:val="bullet"/>
      <w:lvlText w:val="•"/>
      <w:lvlJc w:val="left"/>
      <w:pPr>
        <w:ind w:left="3349" w:hanging="213"/>
      </w:pPr>
      <w:rPr>
        <w:rFonts w:hint="default"/>
        <w:lang w:val="zh-CN" w:eastAsia="zh-CN" w:bidi="zh-CN"/>
      </w:rPr>
    </w:lvl>
    <w:lvl w:ilvl="4" w:tentative="0">
      <w:start w:val="0"/>
      <w:numFmt w:val="bullet"/>
      <w:lvlText w:val="•"/>
      <w:lvlJc w:val="left"/>
      <w:pPr>
        <w:ind w:left="4426" w:hanging="213"/>
      </w:pPr>
      <w:rPr>
        <w:rFonts w:hint="default"/>
        <w:lang w:val="zh-CN" w:eastAsia="zh-CN" w:bidi="zh-CN"/>
      </w:rPr>
    </w:lvl>
    <w:lvl w:ilvl="5" w:tentative="0">
      <w:start w:val="0"/>
      <w:numFmt w:val="bullet"/>
      <w:lvlText w:val="•"/>
      <w:lvlJc w:val="left"/>
      <w:pPr>
        <w:ind w:left="5503" w:hanging="213"/>
      </w:pPr>
      <w:rPr>
        <w:rFonts w:hint="default"/>
        <w:lang w:val="zh-CN" w:eastAsia="zh-CN" w:bidi="zh-CN"/>
      </w:rPr>
    </w:lvl>
    <w:lvl w:ilvl="6" w:tentative="0">
      <w:start w:val="0"/>
      <w:numFmt w:val="bullet"/>
      <w:lvlText w:val="•"/>
      <w:lvlJc w:val="left"/>
      <w:pPr>
        <w:ind w:left="6579" w:hanging="213"/>
      </w:pPr>
      <w:rPr>
        <w:rFonts w:hint="default"/>
        <w:lang w:val="zh-CN" w:eastAsia="zh-CN" w:bidi="zh-CN"/>
      </w:rPr>
    </w:lvl>
    <w:lvl w:ilvl="7" w:tentative="0">
      <w:start w:val="0"/>
      <w:numFmt w:val="bullet"/>
      <w:lvlText w:val="•"/>
      <w:lvlJc w:val="left"/>
      <w:pPr>
        <w:ind w:left="7656" w:hanging="213"/>
      </w:pPr>
      <w:rPr>
        <w:rFonts w:hint="default"/>
        <w:lang w:val="zh-CN" w:eastAsia="zh-CN" w:bidi="zh-CN"/>
      </w:rPr>
    </w:lvl>
    <w:lvl w:ilvl="8" w:tentative="0">
      <w:start w:val="0"/>
      <w:numFmt w:val="bullet"/>
      <w:lvlText w:val="•"/>
      <w:lvlJc w:val="left"/>
      <w:pPr>
        <w:ind w:left="8733" w:hanging="213"/>
      </w:pPr>
      <w:rPr>
        <w:rFonts w:hint="default"/>
        <w:lang w:val="zh-CN" w:eastAsia="zh-CN" w:bidi="zh-CN"/>
      </w:rPr>
    </w:lvl>
  </w:abstractNum>
  <w:abstractNum w:abstractNumId="5">
    <w:nsid w:val="0053208E"/>
    <w:multiLevelType w:val="multilevel"/>
    <w:tmpl w:val="0053208E"/>
    <w:lvl w:ilvl="0" w:tentative="0">
      <w:start w:val="1"/>
      <w:numFmt w:val="decimal"/>
      <w:lvlText w:val="%1."/>
      <w:lvlJc w:val="left"/>
      <w:pPr>
        <w:ind w:left="325"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320" w:hanging="213"/>
      </w:pPr>
      <w:rPr>
        <w:rFonts w:hint="default"/>
        <w:lang w:val="zh-CN" w:eastAsia="zh-CN" w:bidi="zh-CN"/>
      </w:rPr>
    </w:lvl>
    <w:lvl w:ilvl="2" w:tentative="0">
      <w:start w:val="0"/>
      <w:numFmt w:val="bullet"/>
      <w:lvlText w:val="•"/>
      <w:lvlJc w:val="left"/>
      <w:pPr>
        <w:ind w:left="1494" w:hanging="213"/>
      </w:pPr>
      <w:rPr>
        <w:rFonts w:hint="default"/>
        <w:lang w:val="zh-CN" w:eastAsia="zh-CN" w:bidi="zh-CN"/>
      </w:rPr>
    </w:lvl>
    <w:lvl w:ilvl="3" w:tentative="0">
      <w:start w:val="0"/>
      <w:numFmt w:val="bullet"/>
      <w:lvlText w:val="•"/>
      <w:lvlJc w:val="left"/>
      <w:pPr>
        <w:ind w:left="2668" w:hanging="213"/>
      </w:pPr>
      <w:rPr>
        <w:rFonts w:hint="default"/>
        <w:lang w:val="zh-CN" w:eastAsia="zh-CN" w:bidi="zh-CN"/>
      </w:rPr>
    </w:lvl>
    <w:lvl w:ilvl="4" w:tentative="0">
      <w:start w:val="0"/>
      <w:numFmt w:val="bullet"/>
      <w:lvlText w:val="•"/>
      <w:lvlJc w:val="left"/>
      <w:pPr>
        <w:ind w:left="3842" w:hanging="213"/>
      </w:pPr>
      <w:rPr>
        <w:rFonts w:hint="default"/>
        <w:lang w:val="zh-CN" w:eastAsia="zh-CN" w:bidi="zh-CN"/>
      </w:rPr>
    </w:lvl>
    <w:lvl w:ilvl="5" w:tentative="0">
      <w:start w:val="0"/>
      <w:numFmt w:val="bullet"/>
      <w:lvlText w:val="•"/>
      <w:lvlJc w:val="left"/>
      <w:pPr>
        <w:ind w:left="5016" w:hanging="213"/>
      </w:pPr>
      <w:rPr>
        <w:rFonts w:hint="default"/>
        <w:lang w:val="zh-CN" w:eastAsia="zh-CN" w:bidi="zh-CN"/>
      </w:rPr>
    </w:lvl>
    <w:lvl w:ilvl="6" w:tentative="0">
      <w:start w:val="0"/>
      <w:numFmt w:val="bullet"/>
      <w:lvlText w:val="•"/>
      <w:lvlJc w:val="left"/>
      <w:pPr>
        <w:ind w:left="6190" w:hanging="213"/>
      </w:pPr>
      <w:rPr>
        <w:rFonts w:hint="default"/>
        <w:lang w:val="zh-CN" w:eastAsia="zh-CN" w:bidi="zh-CN"/>
      </w:rPr>
    </w:lvl>
    <w:lvl w:ilvl="7" w:tentative="0">
      <w:start w:val="0"/>
      <w:numFmt w:val="bullet"/>
      <w:lvlText w:val="•"/>
      <w:lvlJc w:val="left"/>
      <w:pPr>
        <w:ind w:left="7364" w:hanging="213"/>
      </w:pPr>
      <w:rPr>
        <w:rFonts w:hint="default"/>
        <w:lang w:val="zh-CN" w:eastAsia="zh-CN" w:bidi="zh-CN"/>
      </w:rPr>
    </w:lvl>
    <w:lvl w:ilvl="8" w:tentative="0">
      <w:start w:val="0"/>
      <w:numFmt w:val="bullet"/>
      <w:lvlText w:val="•"/>
      <w:lvlJc w:val="left"/>
      <w:pPr>
        <w:ind w:left="8538" w:hanging="213"/>
      </w:pPr>
      <w:rPr>
        <w:rFonts w:hint="default"/>
        <w:lang w:val="zh-CN" w:eastAsia="zh-CN" w:bidi="zh-CN"/>
      </w:rPr>
    </w:lvl>
  </w:abstractNum>
  <w:abstractNum w:abstractNumId="6">
    <w:nsid w:val="0248C179"/>
    <w:multiLevelType w:val="multilevel"/>
    <w:tmpl w:val="0248C179"/>
    <w:lvl w:ilvl="0" w:tentative="0">
      <w:start w:val="1"/>
      <w:numFmt w:val="decimal"/>
      <w:lvlText w:val="（%1）"/>
      <w:lvlJc w:val="left"/>
      <w:pPr>
        <w:ind w:left="112" w:hanging="530"/>
        <w:jc w:val="left"/>
      </w:pPr>
      <w:rPr>
        <w:rFonts w:hint="default" w:ascii="宋体" w:hAnsi="宋体" w:eastAsia="宋体" w:cs="宋体"/>
        <w:spacing w:val="-63"/>
        <w:w w:val="100"/>
        <w:sz w:val="19"/>
        <w:szCs w:val="19"/>
        <w:lang w:val="zh-CN" w:eastAsia="zh-CN" w:bidi="zh-CN"/>
      </w:rPr>
    </w:lvl>
    <w:lvl w:ilvl="1" w:tentative="0">
      <w:start w:val="0"/>
      <w:numFmt w:val="bullet"/>
      <w:lvlText w:val="•"/>
      <w:lvlJc w:val="left"/>
      <w:pPr>
        <w:ind w:left="942" w:hanging="530"/>
      </w:pPr>
      <w:rPr>
        <w:rFonts w:hint="default"/>
        <w:lang w:val="zh-CN" w:eastAsia="zh-CN" w:bidi="zh-CN"/>
      </w:rPr>
    </w:lvl>
    <w:lvl w:ilvl="2" w:tentative="0">
      <w:start w:val="0"/>
      <w:numFmt w:val="bullet"/>
      <w:lvlText w:val="•"/>
      <w:lvlJc w:val="left"/>
      <w:pPr>
        <w:ind w:left="1765" w:hanging="530"/>
      </w:pPr>
      <w:rPr>
        <w:rFonts w:hint="default"/>
        <w:lang w:val="zh-CN" w:eastAsia="zh-CN" w:bidi="zh-CN"/>
      </w:rPr>
    </w:lvl>
    <w:lvl w:ilvl="3" w:tentative="0">
      <w:start w:val="0"/>
      <w:numFmt w:val="bullet"/>
      <w:lvlText w:val="•"/>
      <w:lvlJc w:val="left"/>
      <w:pPr>
        <w:ind w:left="2588" w:hanging="530"/>
      </w:pPr>
      <w:rPr>
        <w:rFonts w:hint="default"/>
        <w:lang w:val="zh-CN" w:eastAsia="zh-CN" w:bidi="zh-CN"/>
      </w:rPr>
    </w:lvl>
    <w:lvl w:ilvl="4" w:tentative="0">
      <w:start w:val="0"/>
      <w:numFmt w:val="bullet"/>
      <w:lvlText w:val="•"/>
      <w:lvlJc w:val="left"/>
      <w:pPr>
        <w:ind w:left="3411" w:hanging="530"/>
      </w:pPr>
      <w:rPr>
        <w:rFonts w:hint="default"/>
        <w:lang w:val="zh-CN" w:eastAsia="zh-CN" w:bidi="zh-CN"/>
      </w:rPr>
    </w:lvl>
    <w:lvl w:ilvl="5" w:tentative="0">
      <w:start w:val="0"/>
      <w:numFmt w:val="bullet"/>
      <w:lvlText w:val="•"/>
      <w:lvlJc w:val="left"/>
      <w:pPr>
        <w:ind w:left="4234" w:hanging="530"/>
      </w:pPr>
      <w:rPr>
        <w:rFonts w:hint="default"/>
        <w:lang w:val="zh-CN" w:eastAsia="zh-CN" w:bidi="zh-CN"/>
      </w:rPr>
    </w:lvl>
    <w:lvl w:ilvl="6" w:tentative="0">
      <w:start w:val="0"/>
      <w:numFmt w:val="bullet"/>
      <w:lvlText w:val="•"/>
      <w:lvlJc w:val="left"/>
      <w:pPr>
        <w:ind w:left="5057" w:hanging="530"/>
      </w:pPr>
      <w:rPr>
        <w:rFonts w:hint="default"/>
        <w:lang w:val="zh-CN" w:eastAsia="zh-CN" w:bidi="zh-CN"/>
      </w:rPr>
    </w:lvl>
    <w:lvl w:ilvl="7" w:tentative="0">
      <w:start w:val="0"/>
      <w:numFmt w:val="bullet"/>
      <w:lvlText w:val="•"/>
      <w:lvlJc w:val="left"/>
      <w:pPr>
        <w:ind w:left="5879" w:hanging="530"/>
      </w:pPr>
      <w:rPr>
        <w:rFonts w:hint="default"/>
        <w:lang w:val="zh-CN" w:eastAsia="zh-CN" w:bidi="zh-CN"/>
      </w:rPr>
    </w:lvl>
    <w:lvl w:ilvl="8" w:tentative="0">
      <w:start w:val="0"/>
      <w:numFmt w:val="bullet"/>
      <w:lvlText w:val="•"/>
      <w:lvlJc w:val="left"/>
      <w:pPr>
        <w:ind w:left="6702" w:hanging="530"/>
      </w:pPr>
      <w:rPr>
        <w:rFonts w:hint="default"/>
        <w:lang w:val="zh-CN" w:eastAsia="zh-CN" w:bidi="zh-CN"/>
      </w:rPr>
    </w:lvl>
  </w:abstractNum>
  <w:abstractNum w:abstractNumId="7">
    <w:nsid w:val="03D62ECE"/>
    <w:multiLevelType w:val="multilevel"/>
    <w:tmpl w:val="03D62ECE"/>
    <w:lvl w:ilvl="0" w:tentative="0">
      <w:start w:val="18"/>
      <w:numFmt w:val="decimal"/>
      <w:lvlText w:val="%1."/>
      <w:lvlJc w:val="left"/>
      <w:pPr>
        <w:ind w:left="112" w:hanging="319"/>
        <w:jc w:val="left"/>
      </w:pPr>
      <w:rPr>
        <w:rFonts w:hint="default" w:ascii="宋体" w:hAnsi="宋体" w:eastAsia="宋体" w:cs="宋体"/>
        <w:spacing w:val="-110"/>
        <w:w w:val="100"/>
        <w:sz w:val="19"/>
        <w:szCs w:val="19"/>
        <w:lang w:val="zh-CN" w:eastAsia="zh-CN" w:bidi="zh-CN"/>
      </w:rPr>
    </w:lvl>
    <w:lvl w:ilvl="1" w:tentative="0">
      <w:start w:val="0"/>
      <w:numFmt w:val="bullet"/>
      <w:lvlText w:val="•"/>
      <w:lvlJc w:val="left"/>
      <w:pPr>
        <w:ind w:left="1196" w:hanging="319"/>
      </w:pPr>
      <w:rPr>
        <w:rFonts w:hint="default"/>
        <w:lang w:val="zh-CN" w:eastAsia="zh-CN" w:bidi="zh-CN"/>
      </w:rPr>
    </w:lvl>
    <w:lvl w:ilvl="2" w:tentative="0">
      <w:start w:val="0"/>
      <w:numFmt w:val="bullet"/>
      <w:lvlText w:val="•"/>
      <w:lvlJc w:val="left"/>
      <w:pPr>
        <w:ind w:left="2273" w:hanging="319"/>
      </w:pPr>
      <w:rPr>
        <w:rFonts w:hint="default"/>
        <w:lang w:val="zh-CN" w:eastAsia="zh-CN" w:bidi="zh-CN"/>
      </w:rPr>
    </w:lvl>
    <w:lvl w:ilvl="3" w:tentative="0">
      <w:start w:val="0"/>
      <w:numFmt w:val="bullet"/>
      <w:lvlText w:val="•"/>
      <w:lvlJc w:val="left"/>
      <w:pPr>
        <w:ind w:left="3349" w:hanging="319"/>
      </w:pPr>
      <w:rPr>
        <w:rFonts w:hint="default"/>
        <w:lang w:val="zh-CN" w:eastAsia="zh-CN" w:bidi="zh-CN"/>
      </w:rPr>
    </w:lvl>
    <w:lvl w:ilvl="4" w:tentative="0">
      <w:start w:val="0"/>
      <w:numFmt w:val="bullet"/>
      <w:lvlText w:val="•"/>
      <w:lvlJc w:val="left"/>
      <w:pPr>
        <w:ind w:left="4426" w:hanging="319"/>
      </w:pPr>
      <w:rPr>
        <w:rFonts w:hint="default"/>
        <w:lang w:val="zh-CN" w:eastAsia="zh-CN" w:bidi="zh-CN"/>
      </w:rPr>
    </w:lvl>
    <w:lvl w:ilvl="5" w:tentative="0">
      <w:start w:val="0"/>
      <w:numFmt w:val="bullet"/>
      <w:lvlText w:val="•"/>
      <w:lvlJc w:val="left"/>
      <w:pPr>
        <w:ind w:left="5503" w:hanging="319"/>
      </w:pPr>
      <w:rPr>
        <w:rFonts w:hint="default"/>
        <w:lang w:val="zh-CN" w:eastAsia="zh-CN" w:bidi="zh-CN"/>
      </w:rPr>
    </w:lvl>
    <w:lvl w:ilvl="6" w:tentative="0">
      <w:start w:val="0"/>
      <w:numFmt w:val="bullet"/>
      <w:lvlText w:val="•"/>
      <w:lvlJc w:val="left"/>
      <w:pPr>
        <w:ind w:left="6579" w:hanging="319"/>
      </w:pPr>
      <w:rPr>
        <w:rFonts w:hint="default"/>
        <w:lang w:val="zh-CN" w:eastAsia="zh-CN" w:bidi="zh-CN"/>
      </w:rPr>
    </w:lvl>
    <w:lvl w:ilvl="7" w:tentative="0">
      <w:start w:val="0"/>
      <w:numFmt w:val="bullet"/>
      <w:lvlText w:val="•"/>
      <w:lvlJc w:val="left"/>
      <w:pPr>
        <w:ind w:left="7656" w:hanging="319"/>
      </w:pPr>
      <w:rPr>
        <w:rFonts w:hint="default"/>
        <w:lang w:val="zh-CN" w:eastAsia="zh-CN" w:bidi="zh-CN"/>
      </w:rPr>
    </w:lvl>
    <w:lvl w:ilvl="8" w:tentative="0">
      <w:start w:val="0"/>
      <w:numFmt w:val="bullet"/>
      <w:lvlText w:val="•"/>
      <w:lvlJc w:val="left"/>
      <w:pPr>
        <w:ind w:left="8733" w:hanging="319"/>
      </w:pPr>
      <w:rPr>
        <w:rFonts w:hint="default"/>
        <w:lang w:val="zh-CN" w:eastAsia="zh-CN" w:bidi="zh-CN"/>
      </w:rPr>
    </w:lvl>
  </w:abstractNum>
  <w:abstractNum w:abstractNumId="8">
    <w:nsid w:val="25B654F3"/>
    <w:multiLevelType w:val="multilevel"/>
    <w:tmpl w:val="25B654F3"/>
    <w:lvl w:ilvl="0" w:tentative="0">
      <w:start w:val="1"/>
      <w:numFmt w:val="decimal"/>
      <w:lvlText w:val="（%1）"/>
      <w:lvlJc w:val="left"/>
      <w:pPr>
        <w:ind w:left="642" w:hanging="530"/>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64" w:hanging="530"/>
      </w:pPr>
      <w:rPr>
        <w:rFonts w:hint="default"/>
        <w:lang w:val="zh-CN" w:eastAsia="zh-CN" w:bidi="zh-CN"/>
      </w:rPr>
    </w:lvl>
    <w:lvl w:ilvl="2" w:tentative="0">
      <w:start w:val="0"/>
      <w:numFmt w:val="bullet"/>
      <w:lvlText w:val="•"/>
      <w:lvlJc w:val="left"/>
      <w:pPr>
        <w:ind w:left="2689" w:hanging="530"/>
      </w:pPr>
      <w:rPr>
        <w:rFonts w:hint="default"/>
        <w:lang w:val="zh-CN" w:eastAsia="zh-CN" w:bidi="zh-CN"/>
      </w:rPr>
    </w:lvl>
    <w:lvl w:ilvl="3" w:tentative="0">
      <w:start w:val="0"/>
      <w:numFmt w:val="bullet"/>
      <w:lvlText w:val="•"/>
      <w:lvlJc w:val="left"/>
      <w:pPr>
        <w:ind w:left="3713" w:hanging="530"/>
      </w:pPr>
      <w:rPr>
        <w:rFonts w:hint="default"/>
        <w:lang w:val="zh-CN" w:eastAsia="zh-CN" w:bidi="zh-CN"/>
      </w:rPr>
    </w:lvl>
    <w:lvl w:ilvl="4" w:tentative="0">
      <w:start w:val="0"/>
      <w:numFmt w:val="bullet"/>
      <w:lvlText w:val="•"/>
      <w:lvlJc w:val="left"/>
      <w:pPr>
        <w:ind w:left="4738" w:hanging="530"/>
      </w:pPr>
      <w:rPr>
        <w:rFonts w:hint="default"/>
        <w:lang w:val="zh-CN" w:eastAsia="zh-CN" w:bidi="zh-CN"/>
      </w:rPr>
    </w:lvl>
    <w:lvl w:ilvl="5" w:tentative="0">
      <w:start w:val="0"/>
      <w:numFmt w:val="bullet"/>
      <w:lvlText w:val="•"/>
      <w:lvlJc w:val="left"/>
      <w:pPr>
        <w:ind w:left="5763" w:hanging="530"/>
      </w:pPr>
      <w:rPr>
        <w:rFonts w:hint="default"/>
        <w:lang w:val="zh-CN" w:eastAsia="zh-CN" w:bidi="zh-CN"/>
      </w:rPr>
    </w:lvl>
    <w:lvl w:ilvl="6" w:tentative="0">
      <w:start w:val="0"/>
      <w:numFmt w:val="bullet"/>
      <w:lvlText w:val="•"/>
      <w:lvlJc w:val="left"/>
      <w:pPr>
        <w:ind w:left="6787" w:hanging="530"/>
      </w:pPr>
      <w:rPr>
        <w:rFonts w:hint="default"/>
        <w:lang w:val="zh-CN" w:eastAsia="zh-CN" w:bidi="zh-CN"/>
      </w:rPr>
    </w:lvl>
    <w:lvl w:ilvl="7" w:tentative="0">
      <w:start w:val="0"/>
      <w:numFmt w:val="bullet"/>
      <w:lvlText w:val="•"/>
      <w:lvlJc w:val="left"/>
      <w:pPr>
        <w:ind w:left="7812" w:hanging="530"/>
      </w:pPr>
      <w:rPr>
        <w:rFonts w:hint="default"/>
        <w:lang w:val="zh-CN" w:eastAsia="zh-CN" w:bidi="zh-CN"/>
      </w:rPr>
    </w:lvl>
    <w:lvl w:ilvl="8" w:tentative="0">
      <w:start w:val="0"/>
      <w:numFmt w:val="bullet"/>
      <w:lvlText w:val="•"/>
      <w:lvlJc w:val="left"/>
      <w:pPr>
        <w:ind w:left="8837" w:hanging="530"/>
      </w:pPr>
      <w:rPr>
        <w:rFonts w:hint="default"/>
        <w:lang w:val="zh-CN" w:eastAsia="zh-CN" w:bidi="zh-CN"/>
      </w:rPr>
    </w:lvl>
  </w:abstractNum>
  <w:abstractNum w:abstractNumId="9">
    <w:nsid w:val="2A8F537B"/>
    <w:multiLevelType w:val="multilevel"/>
    <w:tmpl w:val="2A8F537B"/>
    <w:lvl w:ilvl="0" w:tentative="0">
      <w:start w:val="1"/>
      <w:numFmt w:val="decimal"/>
      <w:lvlText w:val="（%1）"/>
      <w:lvlJc w:val="left"/>
      <w:pPr>
        <w:ind w:left="112" w:hanging="530"/>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196" w:hanging="530"/>
      </w:pPr>
      <w:rPr>
        <w:rFonts w:hint="default"/>
        <w:lang w:val="zh-CN" w:eastAsia="zh-CN" w:bidi="zh-CN"/>
      </w:rPr>
    </w:lvl>
    <w:lvl w:ilvl="2" w:tentative="0">
      <w:start w:val="0"/>
      <w:numFmt w:val="bullet"/>
      <w:lvlText w:val="•"/>
      <w:lvlJc w:val="left"/>
      <w:pPr>
        <w:ind w:left="2273" w:hanging="530"/>
      </w:pPr>
      <w:rPr>
        <w:rFonts w:hint="default"/>
        <w:lang w:val="zh-CN" w:eastAsia="zh-CN" w:bidi="zh-CN"/>
      </w:rPr>
    </w:lvl>
    <w:lvl w:ilvl="3" w:tentative="0">
      <w:start w:val="0"/>
      <w:numFmt w:val="bullet"/>
      <w:lvlText w:val="•"/>
      <w:lvlJc w:val="left"/>
      <w:pPr>
        <w:ind w:left="3349" w:hanging="530"/>
      </w:pPr>
      <w:rPr>
        <w:rFonts w:hint="default"/>
        <w:lang w:val="zh-CN" w:eastAsia="zh-CN" w:bidi="zh-CN"/>
      </w:rPr>
    </w:lvl>
    <w:lvl w:ilvl="4" w:tentative="0">
      <w:start w:val="0"/>
      <w:numFmt w:val="bullet"/>
      <w:lvlText w:val="•"/>
      <w:lvlJc w:val="left"/>
      <w:pPr>
        <w:ind w:left="4426" w:hanging="530"/>
      </w:pPr>
      <w:rPr>
        <w:rFonts w:hint="default"/>
        <w:lang w:val="zh-CN" w:eastAsia="zh-CN" w:bidi="zh-CN"/>
      </w:rPr>
    </w:lvl>
    <w:lvl w:ilvl="5" w:tentative="0">
      <w:start w:val="0"/>
      <w:numFmt w:val="bullet"/>
      <w:lvlText w:val="•"/>
      <w:lvlJc w:val="left"/>
      <w:pPr>
        <w:ind w:left="5503" w:hanging="530"/>
      </w:pPr>
      <w:rPr>
        <w:rFonts w:hint="default"/>
        <w:lang w:val="zh-CN" w:eastAsia="zh-CN" w:bidi="zh-CN"/>
      </w:rPr>
    </w:lvl>
    <w:lvl w:ilvl="6" w:tentative="0">
      <w:start w:val="0"/>
      <w:numFmt w:val="bullet"/>
      <w:lvlText w:val="•"/>
      <w:lvlJc w:val="left"/>
      <w:pPr>
        <w:ind w:left="6579" w:hanging="530"/>
      </w:pPr>
      <w:rPr>
        <w:rFonts w:hint="default"/>
        <w:lang w:val="zh-CN" w:eastAsia="zh-CN" w:bidi="zh-CN"/>
      </w:rPr>
    </w:lvl>
    <w:lvl w:ilvl="7" w:tentative="0">
      <w:start w:val="0"/>
      <w:numFmt w:val="bullet"/>
      <w:lvlText w:val="•"/>
      <w:lvlJc w:val="left"/>
      <w:pPr>
        <w:ind w:left="7656" w:hanging="530"/>
      </w:pPr>
      <w:rPr>
        <w:rFonts w:hint="default"/>
        <w:lang w:val="zh-CN" w:eastAsia="zh-CN" w:bidi="zh-CN"/>
      </w:rPr>
    </w:lvl>
    <w:lvl w:ilvl="8" w:tentative="0">
      <w:start w:val="0"/>
      <w:numFmt w:val="bullet"/>
      <w:lvlText w:val="•"/>
      <w:lvlJc w:val="left"/>
      <w:pPr>
        <w:ind w:left="8733" w:hanging="530"/>
      </w:pPr>
      <w:rPr>
        <w:rFonts w:hint="default"/>
        <w:lang w:val="zh-CN" w:eastAsia="zh-CN" w:bidi="zh-CN"/>
      </w:rPr>
    </w:lvl>
  </w:abstractNum>
  <w:abstractNum w:abstractNumId="10">
    <w:nsid w:val="4D4DC07F"/>
    <w:multiLevelType w:val="multilevel"/>
    <w:tmpl w:val="4D4DC07F"/>
    <w:lvl w:ilvl="0" w:tentative="0">
      <w:start w:val="1"/>
      <w:numFmt w:val="decimal"/>
      <w:lvlText w:val="（%1）"/>
      <w:lvlJc w:val="left"/>
      <w:pPr>
        <w:ind w:left="642" w:hanging="530"/>
        <w:jc w:val="left"/>
      </w:pPr>
      <w:rPr>
        <w:rFonts w:hint="default" w:ascii="宋体" w:hAnsi="宋体" w:eastAsia="宋体" w:cs="宋体"/>
        <w:spacing w:val="-3"/>
        <w:w w:val="100"/>
        <w:sz w:val="19"/>
        <w:szCs w:val="19"/>
        <w:lang w:val="zh-CN" w:eastAsia="zh-CN" w:bidi="zh-CN"/>
      </w:rPr>
    </w:lvl>
    <w:lvl w:ilvl="1" w:tentative="0">
      <w:start w:val="1"/>
      <w:numFmt w:val="decimal"/>
      <w:lvlText w:val="(%2)"/>
      <w:lvlJc w:val="left"/>
      <w:pPr>
        <w:ind w:left="1062" w:hanging="318"/>
        <w:jc w:val="right"/>
      </w:pPr>
      <w:rPr>
        <w:rFonts w:hint="default"/>
        <w:spacing w:val="-1"/>
        <w:w w:val="100"/>
        <w:lang w:val="zh-CN" w:eastAsia="zh-CN" w:bidi="zh-CN"/>
      </w:rPr>
    </w:lvl>
    <w:lvl w:ilvl="2" w:tentative="0">
      <w:start w:val="0"/>
      <w:numFmt w:val="bullet"/>
      <w:lvlText w:val="•"/>
      <w:lvlJc w:val="left"/>
      <w:pPr>
        <w:ind w:left="9520" w:hanging="318"/>
      </w:pPr>
      <w:rPr>
        <w:rFonts w:hint="default"/>
        <w:lang w:val="zh-CN" w:eastAsia="zh-CN" w:bidi="zh-CN"/>
      </w:rPr>
    </w:lvl>
    <w:lvl w:ilvl="3" w:tentative="0">
      <w:start w:val="0"/>
      <w:numFmt w:val="bullet"/>
      <w:lvlText w:val="•"/>
      <w:lvlJc w:val="left"/>
      <w:pPr>
        <w:ind w:left="9690" w:hanging="318"/>
      </w:pPr>
      <w:rPr>
        <w:rFonts w:hint="default"/>
        <w:lang w:val="zh-CN" w:eastAsia="zh-CN" w:bidi="zh-CN"/>
      </w:rPr>
    </w:lvl>
    <w:lvl w:ilvl="4" w:tentative="0">
      <w:start w:val="0"/>
      <w:numFmt w:val="bullet"/>
      <w:lvlText w:val="•"/>
      <w:lvlJc w:val="left"/>
      <w:pPr>
        <w:ind w:left="9861" w:hanging="318"/>
      </w:pPr>
      <w:rPr>
        <w:rFonts w:hint="default"/>
        <w:lang w:val="zh-CN" w:eastAsia="zh-CN" w:bidi="zh-CN"/>
      </w:rPr>
    </w:lvl>
    <w:lvl w:ilvl="5" w:tentative="0">
      <w:start w:val="0"/>
      <w:numFmt w:val="bullet"/>
      <w:lvlText w:val="•"/>
      <w:lvlJc w:val="left"/>
      <w:pPr>
        <w:ind w:left="10032" w:hanging="318"/>
      </w:pPr>
      <w:rPr>
        <w:rFonts w:hint="default"/>
        <w:lang w:val="zh-CN" w:eastAsia="zh-CN" w:bidi="zh-CN"/>
      </w:rPr>
    </w:lvl>
    <w:lvl w:ilvl="6" w:tentative="0">
      <w:start w:val="0"/>
      <w:numFmt w:val="bullet"/>
      <w:lvlText w:val="•"/>
      <w:lvlJc w:val="left"/>
      <w:pPr>
        <w:ind w:left="10203" w:hanging="318"/>
      </w:pPr>
      <w:rPr>
        <w:rFonts w:hint="default"/>
        <w:lang w:val="zh-CN" w:eastAsia="zh-CN" w:bidi="zh-CN"/>
      </w:rPr>
    </w:lvl>
    <w:lvl w:ilvl="7" w:tentative="0">
      <w:start w:val="0"/>
      <w:numFmt w:val="bullet"/>
      <w:lvlText w:val="•"/>
      <w:lvlJc w:val="left"/>
      <w:pPr>
        <w:ind w:left="10374" w:hanging="318"/>
      </w:pPr>
      <w:rPr>
        <w:rFonts w:hint="default"/>
        <w:lang w:val="zh-CN" w:eastAsia="zh-CN" w:bidi="zh-CN"/>
      </w:rPr>
    </w:lvl>
    <w:lvl w:ilvl="8" w:tentative="0">
      <w:start w:val="0"/>
      <w:numFmt w:val="bullet"/>
      <w:lvlText w:val="•"/>
      <w:lvlJc w:val="left"/>
      <w:pPr>
        <w:ind w:left="10544" w:hanging="318"/>
      </w:pPr>
      <w:rPr>
        <w:rFonts w:hint="default"/>
        <w:lang w:val="zh-CN" w:eastAsia="zh-CN" w:bidi="zh-CN"/>
      </w:rPr>
    </w:lvl>
  </w:abstractNum>
  <w:abstractNum w:abstractNumId="11">
    <w:nsid w:val="59ADCABA"/>
    <w:multiLevelType w:val="multilevel"/>
    <w:tmpl w:val="59ADCABA"/>
    <w:lvl w:ilvl="0" w:tentative="0">
      <w:start w:val="2"/>
      <w:numFmt w:val="upperLetter"/>
      <w:lvlText w:val="%1."/>
      <w:lvlJc w:val="left"/>
      <w:pPr>
        <w:ind w:left="430" w:hanging="318"/>
        <w:jc w:val="left"/>
      </w:pPr>
      <w:rPr>
        <w:rFonts w:hint="default" w:ascii="宋体" w:hAnsi="宋体" w:eastAsia="宋体" w:cs="宋体"/>
        <w:w w:val="100"/>
        <w:sz w:val="19"/>
        <w:szCs w:val="19"/>
        <w:lang w:val="zh-CN" w:eastAsia="zh-CN" w:bidi="zh-CN"/>
      </w:rPr>
    </w:lvl>
    <w:lvl w:ilvl="1" w:tentative="0">
      <w:start w:val="0"/>
      <w:numFmt w:val="bullet"/>
      <w:lvlText w:val="•"/>
      <w:lvlJc w:val="left"/>
      <w:pPr>
        <w:ind w:left="1484" w:hanging="318"/>
      </w:pPr>
      <w:rPr>
        <w:rFonts w:hint="default"/>
        <w:lang w:val="zh-CN" w:eastAsia="zh-CN" w:bidi="zh-CN"/>
      </w:rPr>
    </w:lvl>
    <w:lvl w:ilvl="2" w:tentative="0">
      <w:start w:val="0"/>
      <w:numFmt w:val="bullet"/>
      <w:lvlText w:val="•"/>
      <w:lvlJc w:val="left"/>
      <w:pPr>
        <w:ind w:left="2529" w:hanging="318"/>
      </w:pPr>
      <w:rPr>
        <w:rFonts w:hint="default"/>
        <w:lang w:val="zh-CN" w:eastAsia="zh-CN" w:bidi="zh-CN"/>
      </w:rPr>
    </w:lvl>
    <w:lvl w:ilvl="3" w:tentative="0">
      <w:start w:val="0"/>
      <w:numFmt w:val="bullet"/>
      <w:lvlText w:val="•"/>
      <w:lvlJc w:val="left"/>
      <w:pPr>
        <w:ind w:left="3573" w:hanging="318"/>
      </w:pPr>
      <w:rPr>
        <w:rFonts w:hint="default"/>
        <w:lang w:val="zh-CN" w:eastAsia="zh-CN" w:bidi="zh-CN"/>
      </w:rPr>
    </w:lvl>
    <w:lvl w:ilvl="4" w:tentative="0">
      <w:start w:val="0"/>
      <w:numFmt w:val="bullet"/>
      <w:lvlText w:val="•"/>
      <w:lvlJc w:val="left"/>
      <w:pPr>
        <w:ind w:left="4618" w:hanging="318"/>
      </w:pPr>
      <w:rPr>
        <w:rFonts w:hint="default"/>
        <w:lang w:val="zh-CN" w:eastAsia="zh-CN" w:bidi="zh-CN"/>
      </w:rPr>
    </w:lvl>
    <w:lvl w:ilvl="5" w:tentative="0">
      <w:start w:val="0"/>
      <w:numFmt w:val="bullet"/>
      <w:lvlText w:val="•"/>
      <w:lvlJc w:val="left"/>
      <w:pPr>
        <w:ind w:left="5663" w:hanging="318"/>
      </w:pPr>
      <w:rPr>
        <w:rFonts w:hint="default"/>
        <w:lang w:val="zh-CN" w:eastAsia="zh-CN" w:bidi="zh-CN"/>
      </w:rPr>
    </w:lvl>
    <w:lvl w:ilvl="6" w:tentative="0">
      <w:start w:val="0"/>
      <w:numFmt w:val="bullet"/>
      <w:lvlText w:val="•"/>
      <w:lvlJc w:val="left"/>
      <w:pPr>
        <w:ind w:left="6707" w:hanging="318"/>
      </w:pPr>
      <w:rPr>
        <w:rFonts w:hint="default"/>
        <w:lang w:val="zh-CN" w:eastAsia="zh-CN" w:bidi="zh-CN"/>
      </w:rPr>
    </w:lvl>
    <w:lvl w:ilvl="7" w:tentative="0">
      <w:start w:val="0"/>
      <w:numFmt w:val="bullet"/>
      <w:lvlText w:val="•"/>
      <w:lvlJc w:val="left"/>
      <w:pPr>
        <w:ind w:left="7752" w:hanging="318"/>
      </w:pPr>
      <w:rPr>
        <w:rFonts w:hint="default"/>
        <w:lang w:val="zh-CN" w:eastAsia="zh-CN" w:bidi="zh-CN"/>
      </w:rPr>
    </w:lvl>
    <w:lvl w:ilvl="8" w:tentative="0">
      <w:start w:val="0"/>
      <w:numFmt w:val="bullet"/>
      <w:lvlText w:val="•"/>
      <w:lvlJc w:val="left"/>
      <w:pPr>
        <w:ind w:left="8797" w:hanging="318"/>
      </w:pPr>
      <w:rPr>
        <w:rFonts w:hint="default"/>
        <w:lang w:val="zh-CN" w:eastAsia="zh-CN" w:bidi="zh-CN"/>
      </w:rPr>
    </w:lvl>
  </w:abstractNum>
  <w:abstractNum w:abstractNumId="12">
    <w:nsid w:val="5A241D34"/>
    <w:multiLevelType w:val="multilevel"/>
    <w:tmpl w:val="5A241D34"/>
    <w:lvl w:ilvl="0" w:tentative="0">
      <w:start w:val="1"/>
      <w:numFmt w:val="decimal"/>
      <w:lvlText w:val="（%1）"/>
      <w:lvlJc w:val="left"/>
      <w:pPr>
        <w:ind w:left="642" w:hanging="530"/>
        <w:jc w:val="left"/>
      </w:pPr>
      <w:rPr>
        <w:rFonts w:hint="default" w:ascii="宋体" w:hAnsi="宋体" w:eastAsia="宋体" w:cs="宋体"/>
        <w:spacing w:val="-3"/>
        <w:w w:val="100"/>
        <w:sz w:val="19"/>
        <w:szCs w:val="19"/>
        <w:lang w:val="zh-CN" w:eastAsia="zh-CN" w:bidi="zh-CN"/>
      </w:rPr>
    </w:lvl>
    <w:lvl w:ilvl="1" w:tentative="0">
      <w:start w:val="1"/>
      <w:numFmt w:val="decimal"/>
      <w:lvlText w:val="（%2）"/>
      <w:lvlJc w:val="left"/>
      <w:pPr>
        <w:ind w:left="915" w:hanging="529"/>
        <w:jc w:val="left"/>
      </w:pPr>
      <w:rPr>
        <w:rFonts w:hint="default" w:ascii="宋体" w:hAnsi="宋体" w:eastAsia="宋体" w:cs="宋体"/>
        <w:spacing w:val="-3"/>
        <w:w w:val="100"/>
        <w:sz w:val="19"/>
        <w:szCs w:val="19"/>
        <w:lang w:val="zh-CN" w:eastAsia="zh-CN" w:bidi="zh-CN"/>
      </w:rPr>
    </w:lvl>
    <w:lvl w:ilvl="2" w:tentative="0">
      <w:start w:val="0"/>
      <w:numFmt w:val="bullet"/>
      <w:lvlText w:val="•"/>
      <w:lvlJc w:val="left"/>
      <w:pPr>
        <w:ind w:left="2027" w:hanging="529"/>
      </w:pPr>
      <w:rPr>
        <w:rFonts w:hint="default"/>
        <w:lang w:val="zh-CN" w:eastAsia="zh-CN" w:bidi="zh-CN"/>
      </w:rPr>
    </w:lvl>
    <w:lvl w:ilvl="3" w:tentative="0">
      <w:start w:val="0"/>
      <w:numFmt w:val="bullet"/>
      <w:lvlText w:val="•"/>
      <w:lvlJc w:val="left"/>
      <w:pPr>
        <w:ind w:left="3134" w:hanging="529"/>
      </w:pPr>
      <w:rPr>
        <w:rFonts w:hint="default"/>
        <w:lang w:val="zh-CN" w:eastAsia="zh-CN" w:bidi="zh-CN"/>
      </w:rPr>
    </w:lvl>
    <w:lvl w:ilvl="4" w:tentative="0">
      <w:start w:val="0"/>
      <w:numFmt w:val="bullet"/>
      <w:lvlText w:val="•"/>
      <w:lvlJc w:val="left"/>
      <w:pPr>
        <w:ind w:left="4242" w:hanging="529"/>
      </w:pPr>
      <w:rPr>
        <w:rFonts w:hint="default"/>
        <w:lang w:val="zh-CN" w:eastAsia="zh-CN" w:bidi="zh-CN"/>
      </w:rPr>
    </w:lvl>
    <w:lvl w:ilvl="5" w:tentative="0">
      <w:start w:val="0"/>
      <w:numFmt w:val="bullet"/>
      <w:lvlText w:val="•"/>
      <w:lvlJc w:val="left"/>
      <w:pPr>
        <w:ind w:left="5349" w:hanging="529"/>
      </w:pPr>
      <w:rPr>
        <w:rFonts w:hint="default"/>
        <w:lang w:val="zh-CN" w:eastAsia="zh-CN" w:bidi="zh-CN"/>
      </w:rPr>
    </w:lvl>
    <w:lvl w:ilvl="6" w:tentative="0">
      <w:start w:val="0"/>
      <w:numFmt w:val="bullet"/>
      <w:lvlText w:val="•"/>
      <w:lvlJc w:val="left"/>
      <w:pPr>
        <w:ind w:left="6456" w:hanging="529"/>
      </w:pPr>
      <w:rPr>
        <w:rFonts w:hint="default"/>
        <w:lang w:val="zh-CN" w:eastAsia="zh-CN" w:bidi="zh-CN"/>
      </w:rPr>
    </w:lvl>
    <w:lvl w:ilvl="7" w:tentative="0">
      <w:start w:val="0"/>
      <w:numFmt w:val="bullet"/>
      <w:lvlText w:val="•"/>
      <w:lvlJc w:val="left"/>
      <w:pPr>
        <w:ind w:left="7564" w:hanging="529"/>
      </w:pPr>
      <w:rPr>
        <w:rFonts w:hint="default"/>
        <w:lang w:val="zh-CN" w:eastAsia="zh-CN" w:bidi="zh-CN"/>
      </w:rPr>
    </w:lvl>
    <w:lvl w:ilvl="8" w:tentative="0">
      <w:start w:val="0"/>
      <w:numFmt w:val="bullet"/>
      <w:lvlText w:val="•"/>
      <w:lvlJc w:val="left"/>
      <w:pPr>
        <w:ind w:left="8671" w:hanging="529"/>
      </w:pPr>
      <w:rPr>
        <w:rFonts w:hint="default"/>
        <w:lang w:val="zh-CN" w:eastAsia="zh-CN" w:bidi="zh-CN"/>
      </w:rPr>
    </w:lvl>
  </w:abstractNum>
  <w:abstractNum w:abstractNumId="13">
    <w:nsid w:val="72183CF9"/>
    <w:multiLevelType w:val="multilevel"/>
    <w:tmpl w:val="72183CF9"/>
    <w:lvl w:ilvl="0" w:tentative="0">
      <w:start w:val="1"/>
      <w:numFmt w:val="decimal"/>
      <w:lvlText w:val="（%1）"/>
      <w:lvlJc w:val="left"/>
      <w:pPr>
        <w:ind w:left="112" w:hanging="530"/>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196" w:hanging="530"/>
      </w:pPr>
      <w:rPr>
        <w:rFonts w:hint="default"/>
        <w:lang w:val="zh-CN" w:eastAsia="zh-CN" w:bidi="zh-CN"/>
      </w:rPr>
    </w:lvl>
    <w:lvl w:ilvl="2" w:tentative="0">
      <w:start w:val="0"/>
      <w:numFmt w:val="bullet"/>
      <w:lvlText w:val="•"/>
      <w:lvlJc w:val="left"/>
      <w:pPr>
        <w:ind w:left="2273" w:hanging="530"/>
      </w:pPr>
      <w:rPr>
        <w:rFonts w:hint="default"/>
        <w:lang w:val="zh-CN" w:eastAsia="zh-CN" w:bidi="zh-CN"/>
      </w:rPr>
    </w:lvl>
    <w:lvl w:ilvl="3" w:tentative="0">
      <w:start w:val="0"/>
      <w:numFmt w:val="bullet"/>
      <w:lvlText w:val="•"/>
      <w:lvlJc w:val="left"/>
      <w:pPr>
        <w:ind w:left="3349" w:hanging="530"/>
      </w:pPr>
      <w:rPr>
        <w:rFonts w:hint="default"/>
        <w:lang w:val="zh-CN" w:eastAsia="zh-CN" w:bidi="zh-CN"/>
      </w:rPr>
    </w:lvl>
    <w:lvl w:ilvl="4" w:tentative="0">
      <w:start w:val="0"/>
      <w:numFmt w:val="bullet"/>
      <w:lvlText w:val="•"/>
      <w:lvlJc w:val="left"/>
      <w:pPr>
        <w:ind w:left="4426" w:hanging="530"/>
      </w:pPr>
      <w:rPr>
        <w:rFonts w:hint="default"/>
        <w:lang w:val="zh-CN" w:eastAsia="zh-CN" w:bidi="zh-CN"/>
      </w:rPr>
    </w:lvl>
    <w:lvl w:ilvl="5" w:tentative="0">
      <w:start w:val="0"/>
      <w:numFmt w:val="bullet"/>
      <w:lvlText w:val="•"/>
      <w:lvlJc w:val="left"/>
      <w:pPr>
        <w:ind w:left="5503" w:hanging="530"/>
      </w:pPr>
      <w:rPr>
        <w:rFonts w:hint="default"/>
        <w:lang w:val="zh-CN" w:eastAsia="zh-CN" w:bidi="zh-CN"/>
      </w:rPr>
    </w:lvl>
    <w:lvl w:ilvl="6" w:tentative="0">
      <w:start w:val="0"/>
      <w:numFmt w:val="bullet"/>
      <w:lvlText w:val="•"/>
      <w:lvlJc w:val="left"/>
      <w:pPr>
        <w:ind w:left="6579" w:hanging="530"/>
      </w:pPr>
      <w:rPr>
        <w:rFonts w:hint="default"/>
        <w:lang w:val="zh-CN" w:eastAsia="zh-CN" w:bidi="zh-CN"/>
      </w:rPr>
    </w:lvl>
    <w:lvl w:ilvl="7" w:tentative="0">
      <w:start w:val="0"/>
      <w:numFmt w:val="bullet"/>
      <w:lvlText w:val="•"/>
      <w:lvlJc w:val="left"/>
      <w:pPr>
        <w:ind w:left="7656" w:hanging="530"/>
      </w:pPr>
      <w:rPr>
        <w:rFonts w:hint="default"/>
        <w:lang w:val="zh-CN" w:eastAsia="zh-CN" w:bidi="zh-CN"/>
      </w:rPr>
    </w:lvl>
    <w:lvl w:ilvl="8" w:tentative="0">
      <w:start w:val="0"/>
      <w:numFmt w:val="bullet"/>
      <w:lvlText w:val="•"/>
      <w:lvlJc w:val="left"/>
      <w:pPr>
        <w:ind w:left="8733" w:hanging="530"/>
      </w:pPr>
      <w:rPr>
        <w:rFonts w:hint="default"/>
        <w:lang w:val="zh-CN" w:eastAsia="zh-CN" w:bidi="zh-CN"/>
      </w:rPr>
    </w:lvl>
  </w:abstractNum>
  <w:num w:numId="1">
    <w:abstractNumId w:val="5"/>
  </w:num>
  <w:num w:numId="2">
    <w:abstractNumId w:val="4"/>
  </w:num>
  <w:num w:numId="3">
    <w:abstractNumId w:val="11"/>
  </w:num>
  <w:num w:numId="4">
    <w:abstractNumId w:val="2"/>
  </w:num>
  <w:num w:numId="5">
    <w:abstractNumId w:val="1"/>
  </w:num>
  <w:num w:numId="6">
    <w:abstractNumId w:val="7"/>
  </w:num>
  <w:num w:numId="7">
    <w:abstractNumId w:val="8"/>
  </w:num>
  <w:num w:numId="8">
    <w:abstractNumId w:val="13"/>
  </w:num>
  <w:num w:numId="9">
    <w:abstractNumId w:val="6"/>
  </w:num>
  <w:num w:numId="10">
    <w:abstractNumId w:val="0"/>
  </w:num>
  <w:num w:numId="11">
    <w:abstractNumId w:val="9"/>
  </w:num>
  <w:num w:numId="12">
    <w:abstractNumId w:val="12"/>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71C6C42"/>
    <w:rsid w:val="18247533"/>
    <w:rsid w:val="4C4B0F40"/>
    <w:rsid w:val="55724224"/>
    <w:rsid w:val="678C2A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39"/>
      <w:jc w:val="center"/>
      <w:outlineLvl w:val="1"/>
    </w:pPr>
    <w:rPr>
      <w:rFonts w:ascii="宋体" w:hAnsi="宋体" w:eastAsia="宋体" w:cs="宋体"/>
      <w:b/>
      <w:bCs/>
      <w:sz w:val="32"/>
      <w:szCs w:val="32"/>
      <w:lang w:val="zh-CN" w:eastAsia="zh-CN" w:bidi="zh-CN"/>
    </w:rPr>
  </w:style>
  <w:style w:type="paragraph" w:styleId="3">
    <w:name w:val="heading 2"/>
    <w:basedOn w:val="1"/>
    <w:next w:val="1"/>
    <w:qFormat/>
    <w:uiPriority w:val="1"/>
    <w:pPr>
      <w:ind w:left="54"/>
      <w:outlineLvl w:val="2"/>
    </w:pPr>
    <w:rPr>
      <w:rFonts w:ascii="Times New Roman" w:hAnsi="Times New Roman" w:eastAsia="Times New Roman" w:cs="Times New Roman"/>
      <w:sz w:val="24"/>
      <w:szCs w:val="24"/>
      <w:lang w:val="zh-CN" w:eastAsia="zh-CN" w:bidi="zh-CN"/>
    </w:rPr>
  </w:style>
  <w:style w:type="paragraph" w:styleId="4">
    <w:name w:val="heading 3"/>
    <w:basedOn w:val="1"/>
    <w:next w:val="1"/>
    <w:qFormat/>
    <w:uiPriority w:val="1"/>
    <w:pPr>
      <w:ind w:left="112"/>
      <w:outlineLvl w:val="3"/>
    </w:pPr>
    <w:rPr>
      <w:rFonts w:ascii="宋体" w:hAnsi="宋体" w:eastAsia="宋体" w:cs="宋体"/>
      <w:b/>
      <w:bCs/>
      <w:sz w:val="21"/>
      <w:szCs w:val="21"/>
      <w:lang w:val="zh-CN" w:eastAsia="zh-CN" w:bidi="zh-CN"/>
    </w:rPr>
  </w:style>
  <w:style w:type="character" w:default="1" w:styleId="6">
    <w:name w:val="Default Paragraph Font"/>
    <w:semiHidden/>
    <w:unhideWhenUsed/>
    <w:qFormat/>
    <w:uiPriority w:val="1"/>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5">
    <w:name w:val="Body Text"/>
    <w:basedOn w:val="1"/>
    <w:qFormat/>
    <w:uiPriority w:val="1"/>
    <w:pPr>
      <w:ind w:left="112"/>
    </w:pPr>
    <w:rPr>
      <w:rFonts w:ascii="宋体" w:hAnsi="宋体" w:eastAsia="宋体" w:cs="宋体"/>
      <w:sz w:val="21"/>
      <w:szCs w:val="21"/>
      <w:lang w:val="zh-CN" w:eastAsia="zh-CN" w:bidi="zh-CN"/>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112"/>
    </w:pPr>
    <w:rPr>
      <w:rFonts w:ascii="宋体" w:hAnsi="宋体" w:eastAsia="宋体" w:cs="宋体"/>
      <w:lang w:val="zh-CN" w:eastAsia="zh-CN" w:bidi="zh-CN"/>
    </w:rPr>
  </w:style>
  <w:style w:type="paragraph" w:customStyle="1" w:styleId="10">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footer" Target="footer1.xml"/><Relationship Id="rId29" Type="http://schemas.openxmlformats.org/officeDocument/2006/relationships/image" Target="media/image22.png"/><Relationship Id="rId28" Type="http://schemas.openxmlformats.org/officeDocument/2006/relationships/image" Target="media/image21.jpeg"/><Relationship Id="rId27" Type="http://schemas.openxmlformats.org/officeDocument/2006/relationships/image" Target="media/image20.jpeg"/><Relationship Id="rId26" Type="http://schemas.openxmlformats.org/officeDocument/2006/relationships/image" Target="media/image19.jpeg"/><Relationship Id="rId25" Type="http://schemas.openxmlformats.org/officeDocument/2006/relationships/image" Target="media/image18.jpeg"/><Relationship Id="rId24" Type="http://schemas.openxmlformats.org/officeDocument/2006/relationships/image" Target="media/image17.jpeg"/><Relationship Id="rId23" Type="http://schemas.openxmlformats.org/officeDocument/2006/relationships/image" Target="media/image16.jpeg"/><Relationship Id="rId22" Type="http://schemas.openxmlformats.org/officeDocument/2006/relationships/image" Target="media/image15.jpeg"/><Relationship Id="rId21" Type="http://schemas.openxmlformats.org/officeDocument/2006/relationships/image" Target="media/image14.jpe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1025"/>
    <customShpInfo spid="_x0000_s1027"/>
    <customShpInfo spid="_x0000_s1028"/>
    <customShpInfo spid="_x0000_s1026"/>
    <customShpInfo spid="_x0000_s1030"/>
    <customShpInfo spid="_x0000_s1031"/>
    <customShpInfo spid="_x0000_s1029"/>
    <customShpInfo spid="_x0000_s1033"/>
    <customShpInfo spid="_x0000_s1034"/>
    <customShpInfo spid="_x0000_s1032"/>
    <customShpInfo spid="_x0000_s1036"/>
    <customShpInfo spid="_x0000_s1037"/>
    <customShpInfo spid="_x0000_s1035"/>
    <customShpInfo spid="_x0000_s1039"/>
    <customShpInfo spid="_x0000_s1040"/>
    <customShpInfo spid="_x0000_s1038"/>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2020-03-31T15:30:00Z</dcterms:created>
  <dc:creator>陈添枫</dc:creator>
  <cp:lastModifiedBy>Administrator</cp:lastModifiedBy>
  <dcterms:modified xsi:type="dcterms:W3CDTF">2020-04-07T01:49:25Z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LastSaved">
    <vt:filetime>2020-03-31T00:00:00Z</vt:filetime>
  </property>
</Properties>
</file>